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01846" w14:textId="05B47685" w:rsidR="007A574B" w:rsidRDefault="00C209BF" w:rsidP="007166CE">
      <w:pPr>
        <w:pStyle w:val="berschrift1"/>
      </w:pPr>
      <w:r>
        <w:rPr>
          <w:noProof/>
        </w:rPr>
        <w:drawing>
          <wp:inline distT="0" distB="0" distL="0" distR="0" wp14:anchorId="7733913F" wp14:editId="593B8D57">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0DB890B" w14:textId="17335993" w:rsidR="007166CE" w:rsidRDefault="007166CE" w:rsidP="007166CE">
      <w:pPr>
        <w:pStyle w:val="berschrift1"/>
      </w:pPr>
      <w:r>
        <w:br w:type="page"/>
      </w:r>
      <w:r>
        <w:lastRenderedPageBreak/>
        <w:t>Vorwort</w:t>
      </w:r>
    </w:p>
    <w:p w14:paraId="11253B96"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5C6B9759"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269A1178" w14:textId="77777777" w:rsidR="007166CE" w:rsidRDefault="007166CE" w:rsidP="007166CE">
      <w:r>
        <w:t>Euch allen wünsche ich Gottes reichen Segen und dass Ihr für Euch interessante Texte hier findet. Für Anregungen bin ich immer dankbar.</w:t>
      </w:r>
    </w:p>
    <w:p w14:paraId="7F9CDDCA" w14:textId="77777777" w:rsidR="007166CE" w:rsidRDefault="007166CE" w:rsidP="007166CE">
      <w:r>
        <w:t>Gruß &amp; Segen,</w:t>
      </w:r>
    </w:p>
    <w:p w14:paraId="3FF58D3D" w14:textId="77777777" w:rsidR="007166CE" w:rsidRDefault="007166CE" w:rsidP="007166CE">
      <w:r>
        <w:t>Andreas</w:t>
      </w:r>
    </w:p>
    <w:p w14:paraId="4A38249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6DFAC7C" w14:textId="061CE8D7" w:rsidR="00BD71A4" w:rsidRDefault="00A07F1F">
      <w:pPr>
        <w:spacing w:after="0" w:line="240" w:lineRule="auto"/>
      </w:pPr>
      <w:r>
        <w:rPr>
          <w:noProof/>
        </w:rPr>
        <w:drawing>
          <wp:inline distT="0" distB="0" distL="0" distR="0" wp14:anchorId="1E1D4378" wp14:editId="283EB892">
            <wp:extent cx="5219700" cy="6743700"/>
            <wp:effectExtent l="0" t="0" r="0" b="0"/>
            <wp:docPr id="1" name="Grafik 1" descr="Ein Bild, das Text, Bu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Buch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219700" cy="6743700"/>
                    </a:xfrm>
                    <a:prstGeom prst="rect">
                      <a:avLst/>
                    </a:prstGeom>
                  </pic:spPr>
                </pic:pic>
              </a:graphicData>
            </a:graphic>
          </wp:inline>
        </w:drawing>
      </w:r>
    </w:p>
    <w:p w14:paraId="2DE8FAC6" w14:textId="77777777" w:rsidR="00BD71A4" w:rsidRDefault="00BD71A4">
      <w:pPr>
        <w:spacing w:after="0" w:line="240" w:lineRule="auto"/>
        <w:rPr>
          <w:rFonts w:eastAsia="Times New Roman"/>
          <w:b/>
          <w:bCs/>
          <w:color w:val="000000"/>
          <w:kern w:val="36"/>
          <w:sz w:val="36"/>
          <w:szCs w:val="48"/>
          <w:lang w:eastAsia="de-DE"/>
        </w:rPr>
      </w:pPr>
      <w:r>
        <w:br w:type="page"/>
      </w:r>
    </w:p>
    <w:p w14:paraId="2B76C3F4" w14:textId="77777777" w:rsidR="00A07F1F" w:rsidRDefault="00A07F1F" w:rsidP="00A07F1F">
      <w:pPr>
        <w:pStyle w:val="berschrift1"/>
        <w:rPr>
          <w:sz w:val="48"/>
        </w:rPr>
      </w:pPr>
      <w:proofErr w:type="spellStart"/>
      <w:r>
        <w:t>Draconites</w:t>
      </w:r>
      <w:proofErr w:type="spellEnd"/>
      <w:r>
        <w:t xml:space="preserve">, Johannes - Von dem Adonai der unser </w:t>
      </w:r>
      <w:proofErr w:type="spellStart"/>
      <w:r>
        <w:t>Gerechtickeit</w:t>
      </w:r>
      <w:proofErr w:type="spellEnd"/>
      <w:r>
        <w:t xml:space="preserve"> ist: JESU CHRISTO.</w:t>
      </w:r>
    </w:p>
    <w:p w14:paraId="064826E2" w14:textId="77777777" w:rsidR="00A07F1F" w:rsidRDefault="00A07F1F" w:rsidP="00A07F1F">
      <w:pPr>
        <w:pStyle w:val="StandardWeb"/>
      </w:pPr>
      <w:r>
        <w:rPr>
          <w:rStyle w:val="Fett"/>
          <w:rFonts w:eastAsiaTheme="majorEastAsia"/>
        </w:rPr>
        <w:t xml:space="preserve">DOCTOR IOANNES </w:t>
      </w:r>
      <w:proofErr w:type="spellStart"/>
      <w:r>
        <w:rPr>
          <w:rStyle w:val="Fett"/>
          <w:rFonts w:eastAsiaTheme="majorEastAsia"/>
        </w:rPr>
        <w:t>DRACONITES</w:t>
      </w:r>
      <w:proofErr w:type="spellEnd"/>
      <w:r>
        <w:rPr>
          <w:rStyle w:val="Fett"/>
          <w:rFonts w:eastAsiaTheme="majorEastAsia"/>
        </w:rPr>
        <w:t>.</w:t>
      </w:r>
      <w:r>
        <w:t xml:space="preserve"> </w:t>
      </w:r>
    </w:p>
    <w:p w14:paraId="19086B45" w14:textId="77777777" w:rsidR="00A07F1F" w:rsidRDefault="00A07F1F" w:rsidP="00A07F1F">
      <w:pPr>
        <w:pStyle w:val="StandardWeb"/>
      </w:pPr>
      <w:proofErr w:type="spellStart"/>
      <w:r>
        <w:t>Jere</w:t>
      </w:r>
      <w:proofErr w:type="spellEnd"/>
      <w:r>
        <w:t xml:space="preserve">. XXIII. </w:t>
      </w:r>
    </w:p>
    <w:p w14:paraId="7307EE43" w14:textId="77777777" w:rsidR="00A07F1F" w:rsidRDefault="00A07F1F" w:rsidP="00A07F1F">
      <w:pPr>
        <w:pStyle w:val="StandardWeb"/>
      </w:pPr>
      <w:r>
        <w:rPr>
          <w:rStyle w:val="Fett"/>
          <w:rFonts w:eastAsiaTheme="majorEastAsia"/>
        </w:rPr>
        <w:t xml:space="preserve">Dis wird sein Name sein das man In nennen wird HERR DER UNSER </w:t>
      </w:r>
      <w:proofErr w:type="spellStart"/>
      <w:r>
        <w:rPr>
          <w:rStyle w:val="Fett"/>
          <w:rFonts w:eastAsiaTheme="majorEastAsia"/>
        </w:rPr>
        <w:t>GERECHTICKEIT</w:t>
      </w:r>
      <w:proofErr w:type="spellEnd"/>
      <w:r>
        <w:rPr>
          <w:rStyle w:val="Fett"/>
          <w:rFonts w:eastAsiaTheme="majorEastAsia"/>
        </w:rPr>
        <w:t xml:space="preserve"> IST.</w:t>
      </w:r>
      <w:r>
        <w:t xml:space="preserve"> </w:t>
      </w:r>
    </w:p>
    <w:p w14:paraId="124C6306" w14:textId="77777777" w:rsidR="00A07F1F" w:rsidRDefault="00A07F1F" w:rsidP="00A07F1F">
      <w:pPr>
        <w:pStyle w:val="StandardWeb"/>
      </w:pPr>
      <w:proofErr w:type="spellStart"/>
      <w:r>
        <w:t>M.D.L</w:t>
      </w:r>
      <w:proofErr w:type="spellEnd"/>
      <w:r>
        <w:t xml:space="preserve">. </w:t>
      </w:r>
    </w:p>
    <w:p w14:paraId="177F9933" w14:textId="77777777" w:rsidR="00A07F1F" w:rsidRDefault="00A07F1F" w:rsidP="00A07F1F">
      <w:pPr>
        <w:pStyle w:val="StandardWeb"/>
      </w:pPr>
      <w:proofErr w:type="spellStart"/>
      <w:r>
        <w:t>Jere</w:t>
      </w:r>
      <w:proofErr w:type="spellEnd"/>
      <w:r>
        <w:t xml:space="preserve">. 23. </w:t>
      </w:r>
    </w:p>
    <w:p w14:paraId="1524FFF6" w14:textId="77777777" w:rsidR="00A07F1F" w:rsidRDefault="00A07F1F" w:rsidP="00A07F1F">
      <w:pPr>
        <w:pStyle w:val="StandardWeb"/>
      </w:pPr>
      <w:r>
        <w:rPr>
          <w:rStyle w:val="Fett"/>
          <w:rFonts w:eastAsiaTheme="majorEastAsia"/>
        </w:rPr>
        <w:t xml:space="preserve">Ich </w:t>
      </w:r>
      <w:proofErr w:type="spellStart"/>
      <w:r>
        <w:rPr>
          <w:rStyle w:val="Fett"/>
          <w:rFonts w:eastAsiaTheme="majorEastAsia"/>
        </w:rPr>
        <w:t>wil</w:t>
      </w:r>
      <w:proofErr w:type="spellEnd"/>
      <w:r>
        <w:rPr>
          <w:rStyle w:val="Fett"/>
          <w:rFonts w:eastAsiaTheme="majorEastAsia"/>
        </w:rPr>
        <w:t xml:space="preserve"> dem David ein GERECHT </w:t>
      </w:r>
      <w:proofErr w:type="spellStart"/>
      <w:r>
        <w:rPr>
          <w:rStyle w:val="Fett"/>
          <w:rFonts w:eastAsiaTheme="majorEastAsia"/>
        </w:rPr>
        <w:t>GEWECHS</w:t>
      </w:r>
      <w:proofErr w:type="spellEnd"/>
      <w:r>
        <w:rPr>
          <w:rStyle w:val="Fett"/>
          <w:rFonts w:eastAsiaTheme="majorEastAsia"/>
        </w:rPr>
        <w:t xml:space="preserve"> erwecken: der </w:t>
      </w:r>
      <w:proofErr w:type="spellStart"/>
      <w:r>
        <w:rPr>
          <w:rStyle w:val="Fett"/>
          <w:rFonts w:eastAsiaTheme="majorEastAsia"/>
        </w:rPr>
        <w:t>sol</w:t>
      </w:r>
      <w:proofErr w:type="spellEnd"/>
      <w:r>
        <w:rPr>
          <w:rStyle w:val="Fett"/>
          <w:rFonts w:eastAsiaTheme="majorEastAsia"/>
        </w:rPr>
        <w:t xml:space="preserve"> ein </w:t>
      </w:r>
      <w:proofErr w:type="spellStart"/>
      <w:r>
        <w:rPr>
          <w:rStyle w:val="Fett"/>
          <w:rFonts w:eastAsiaTheme="majorEastAsia"/>
        </w:rPr>
        <w:t>KOENIG</w:t>
      </w:r>
      <w:proofErr w:type="spellEnd"/>
      <w:r>
        <w:rPr>
          <w:rStyle w:val="Fett"/>
          <w:rFonts w:eastAsiaTheme="majorEastAsia"/>
        </w:rPr>
        <w:t xml:space="preserve"> sein der </w:t>
      </w:r>
      <w:proofErr w:type="spellStart"/>
      <w:r>
        <w:rPr>
          <w:rStyle w:val="Fett"/>
          <w:rFonts w:eastAsiaTheme="majorEastAsia"/>
        </w:rPr>
        <w:t>wol</w:t>
      </w:r>
      <w:proofErr w:type="spellEnd"/>
      <w:r>
        <w:rPr>
          <w:rStyle w:val="Fett"/>
          <w:rFonts w:eastAsiaTheme="majorEastAsia"/>
        </w:rPr>
        <w:t xml:space="preserve"> </w:t>
      </w:r>
      <w:proofErr w:type="spellStart"/>
      <w:r>
        <w:rPr>
          <w:rStyle w:val="Fett"/>
          <w:rFonts w:eastAsiaTheme="majorEastAsia"/>
        </w:rPr>
        <w:t>regiren</w:t>
      </w:r>
      <w:proofErr w:type="spellEnd"/>
      <w:r>
        <w:rPr>
          <w:rStyle w:val="Fett"/>
          <w:rFonts w:eastAsiaTheme="majorEastAsia"/>
        </w:rPr>
        <w:t xml:space="preserve"> wird und recht und </w:t>
      </w:r>
      <w:proofErr w:type="spellStart"/>
      <w:r>
        <w:rPr>
          <w:rStyle w:val="Fett"/>
          <w:rFonts w:eastAsiaTheme="majorEastAsia"/>
        </w:rPr>
        <w:t>gerechtickeit</w:t>
      </w:r>
      <w:proofErr w:type="spellEnd"/>
      <w:r>
        <w:rPr>
          <w:rStyle w:val="Fett"/>
          <w:rFonts w:eastAsiaTheme="majorEastAsia"/>
        </w:rPr>
        <w:t xml:space="preserve"> </w:t>
      </w:r>
      <w:proofErr w:type="spellStart"/>
      <w:r>
        <w:rPr>
          <w:rStyle w:val="Fett"/>
          <w:rFonts w:eastAsiaTheme="majorEastAsia"/>
        </w:rPr>
        <w:t>auff</w:t>
      </w:r>
      <w:proofErr w:type="spellEnd"/>
      <w:r>
        <w:rPr>
          <w:rStyle w:val="Fett"/>
          <w:rFonts w:eastAsiaTheme="majorEastAsia"/>
        </w:rPr>
        <w:t xml:space="preserve"> erden anrichten.</w:t>
      </w:r>
      <w:r>
        <w:t xml:space="preserve"> </w:t>
      </w:r>
    </w:p>
    <w:p w14:paraId="477C5051" w14:textId="77777777" w:rsidR="00A07F1F" w:rsidRDefault="00A07F1F" w:rsidP="00A07F1F">
      <w:pPr>
        <w:pStyle w:val="StandardWeb"/>
      </w:pPr>
      <w:r>
        <w:t xml:space="preserve">Luc. I. </w:t>
      </w:r>
    </w:p>
    <w:p w14:paraId="07220600" w14:textId="77777777" w:rsidR="00A07F1F" w:rsidRDefault="00A07F1F" w:rsidP="00A07F1F">
      <w:pPr>
        <w:pStyle w:val="StandardWeb"/>
      </w:pPr>
      <w:r>
        <w:rPr>
          <w:rStyle w:val="Fett"/>
          <w:rFonts w:eastAsiaTheme="majorEastAsia"/>
        </w:rPr>
        <w:t xml:space="preserve">Gott der Herr wird im den </w:t>
      </w:r>
      <w:proofErr w:type="spellStart"/>
      <w:r>
        <w:rPr>
          <w:rStyle w:val="Fett"/>
          <w:rFonts w:eastAsiaTheme="majorEastAsia"/>
        </w:rPr>
        <w:t>Stuel</w:t>
      </w:r>
      <w:proofErr w:type="spellEnd"/>
      <w:r>
        <w:rPr>
          <w:rStyle w:val="Fett"/>
          <w:rFonts w:eastAsiaTheme="majorEastAsia"/>
        </w:rPr>
        <w:t xml:space="preserve"> seines Vatters David geben: Und er wird ein </w:t>
      </w:r>
      <w:proofErr w:type="spellStart"/>
      <w:r>
        <w:rPr>
          <w:rStyle w:val="Fett"/>
          <w:rFonts w:eastAsiaTheme="majorEastAsia"/>
        </w:rPr>
        <w:t>Koenig</w:t>
      </w:r>
      <w:proofErr w:type="spellEnd"/>
      <w:r>
        <w:rPr>
          <w:rStyle w:val="Fett"/>
          <w:rFonts w:eastAsiaTheme="majorEastAsia"/>
        </w:rPr>
        <w:t xml:space="preserve"> sein </w:t>
      </w:r>
      <w:proofErr w:type="spellStart"/>
      <w:r>
        <w:rPr>
          <w:rStyle w:val="Fett"/>
          <w:rFonts w:eastAsiaTheme="majorEastAsia"/>
        </w:rPr>
        <w:t>uber</w:t>
      </w:r>
      <w:proofErr w:type="spellEnd"/>
      <w:r>
        <w:rPr>
          <w:rStyle w:val="Fett"/>
          <w:rFonts w:eastAsiaTheme="majorEastAsia"/>
        </w:rPr>
        <w:t xml:space="preserve"> das Haus Jacob ewiglich.</w:t>
      </w:r>
      <w:r>
        <w:t xml:space="preserve"> </w:t>
      </w:r>
    </w:p>
    <w:p w14:paraId="3F4CE7EC" w14:textId="77777777" w:rsidR="00A07F1F" w:rsidRDefault="00A07F1F" w:rsidP="00A07F1F">
      <w:pPr>
        <w:pStyle w:val="StandardWeb"/>
      </w:pPr>
      <w:r>
        <w:rPr>
          <w:rStyle w:val="Fett"/>
          <w:rFonts w:eastAsiaTheme="majorEastAsia"/>
        </w:rPr>
        <w:t>Dem Durchleuchtgien Hoch-</w:t>
      </w:r>
      <w:proofErr w:type="spellStart"/>
      <w:r>
        <w:rPr>
          <w:rStyle w:val="Fett"/>
          <w:rFonts w:eastAsiaTheme="majorEastAsia"/>
        </w:rPr>
        <w:t>Geborn</w:t>
      </w:r>
      <w:proofErr w:type="spellEnd"/>
      <w:r>
        <w:rPr>
          <w:rStyle w:val="Fett"/>
          <w:rFonts w:eastAsiaTheme="majorEastAsia"/>
        </w:rPr>
        <w:t xml:space="preserve"> </w:t>
      </w:r>
      <w:proofErr w:type="spellStart"/>
      <w:r>
        <w:rPr>
          <w:rStyle w:val="Fett"/>
          <w:rFonts w:eastAsiaTheme="majorEastAsia"/>
        </w:rPr>
        <w:t>Fuersten</w:t>
      </w:r>
      <w:proofErr w:type="spellEnd"/>
      <w:r>
        <w:rPr>
          <w:rStyle w:val="Fett"/>
          <w:rFonts w:eastAsiaTheme="majorEastAsia"/>
        </w:rPr>
        <w:t xml:space="preserve"> und </w:t>
      </w:r>
      <w:proofErr w:type="spellStart"/>
      <w:r>
        <w:rPr>
          <w:rStyle w:val="Fett"/>
          <w:rFonts w:eastAsiaTheme="majorEastAsia"/>
        </w:rPr>
        <w:t>Hern</w:t>
      </w:r>
      <w:proofErr w:type="spellEnd"/>
      <w:r>
        <w:rPr>
          <w:rStyle w:val="Fett"/>
          <w:rFonts w:eastAsiaTheme="majorEastAsia"/>
        </w:rPr>
        <w:t xml:space="preserve"> / </w:t>
      </w:r>
      <w:proofErr w:type="spellStart"/>
      <w:r>
        <w:rPr>
          <w:rStyle w:val="Fett"/>
          <w:rFonts w:eastAsiaTheme="majorEastAsia"/>
        </w:rPr>
        <w:t>Hern</w:t>
      </w:r>
      <w:proofErr w:type="spellEnd"/>
      <w:r>
        <w:rPr>
          <w:rStyle w:val="Fett"/>
          <w:rFonts w:eastAsiaTheme="majorEastAsia"/>
        </w:rPr>
        <w:t xml:space="preserve"> Joan Albrecht / </w:t>
      </w:r>
      <w:proofErr w:type="spellStart"/>
      <w:r>
        <w:rPr>
          <w:rStyle w:val="Fett"/>
          <w:rFonts w:eastAsiaTheme="majorEastAsia"/>
        </w:rPr>
        <w:t>Hertzogen</w:t>
      </w:r>
      <w:proofErr w:type="spellEnd"/>
      <w:r>
        <w:rPr>
          <w:rStyle w:val="Fett"/>
          <w:rFonts w:eastAsiaTheme="majorEastAsia"/>
        </w:rPr>
        <w:t xml:space="preserve"> zu Meckelburg / </w:t>
      </w:r>
      <w:proofErr w:type="spellStart"/>
      <w:r>
        <w:rPr>
          <w:rStyle w:val="Fett"/>
          <w:rFonts w:eastAsiaTheme="majorEastAsia"/>
        </w:rPr>
        <w:t>Fuersten</w:t>
      </w:r>
      <w:proofErr w:type="spellEnd"/>
      <w:r>
        <w:rPr>
          <w:rStyle w:val="Fett"/>
          <w:rFonts w:eastAsiaTheme="majorEastAsia"/>
        </w:rPr>
        <w:t xml:space="preserve"> zu Wenden / Graven zu Schwerin / Rostock und Stargarden: </w:t>
      </w:r>
      <w:proofErr w:type="spellStart"/>
      <w:r>
        <w:rPr>
          <w:rStyle w:val="Fett"/>
          <w:rFonts w:eastAsiaTheme="majorEastAsia"/>
        </w:rPr>
        <w:t>Frid</w:t>
      </w:r>
      <w:proofErr w:type="spellEnd"/>
      <w:r>
        <w:rPr>
          <w:rStyle w:val="Fett"/>
          <w:rFonts w:eastAsiaTheme="majorEastAsia"/>
        </w:rPr>
        <w:t xml:space="preserve"> durch CHRISTUM.</w:t>
      </w:r>
      <w:r>
        <w:t xml:space="preserve"> </w:t>
      </w:r>
    </w:p>
    <w:p w14:paraId="046A0BE0" w14:textId="77777777" w:rsidR="00A07F1F" w:rsidRDefault="00A07F1F" w:rsidP="00A07F1F">
      <w:pPr>
        <w:pStyle w:val="StandardWeb"/>
      </w:pPr>
      <w:r>
        <w:t xml:space="preserve">Mein erster Schulmeister in der </w:t>
      </w:r>
      <w:proofErr w:type="spellStart"/>
      <w:r>
        <w:t>Ebreischen</w:t>
      </w:r>
      <w:proofErr w:type="spellEnd"/>
      <w:r>
        <w:t xml:space="preserve"> Sprache Rabi Jacob der sich in der </w:t>
      </w:r>
      <w:proofErr w:type="spellStart"/>
      <w:r>
        <w:t>Tauffe</w:t>
      </w:r>
      <w:proofErr w:type="spellEnd"/>
      <w:r>
        <w:t xml:space="preserve"> Bernhart nennen lies / hielt so viel von </w:t>
      </w:r>
      <w:proofErr w:type="spellStart"/>
      <w:r>
        <w:t>disem</w:t>
      </w:r>
      <w:proofErr w:type="spellEnd"/>
      <w:r>
        <w:t xml:space="preserve"> Capitel Jeremia des Propheten das er sprach: Dis Capitel hat mich beweget das ich mich habe </w:t>
      </w:r>
      <w:proofErr w:type="spellStart"/>
      <w:r>
        <w:t>teuffen</w:t>
      </w:r>
      <w:proofErr w:type="spellEnd"/>
      <w:r>
        <w:t xml:space="preserve"> lassen in meinen </w:t>
      </w:r>
      <w:proofErr w:type="spellStart"/>
      <w:r>
        <w:t>heiland</w:t>
      </w:r>
      <w:proofErr w:type="spellEnd"/>
      <w:r>
        <w:t xml:space="preserve"> JESUM CHRISTUM waren Gott und Menschen. Denn weil David eine lange zeit vor </w:t>
      </w:r>
      <w:proofErr w:type="spellStart"/>
      <w:r>
        <w:t>diser</w:t>
      </w:r>
      <w:proofErr w:type="spellEnd"/>
      <w:r>
        <w:t xml:space="preserve"> </w:t>
      </w:r>
      <w:proofErr w:type="spellStart"/>
      <w:r>
        <w:t>weissagung</w:t>
      </w:r>
      <w:proofErr w:type="spellEnd"/>
      <w:r>
        <w:t xml:space="preserve"> Jeremia gestorben / und Gott doch hie David </w:t>
      </w:r>
      <w:proofErr w:type="spellStart"/>
      <w:r>
        <w:t>verheisset</w:t>
      </w:r>
      <w:proofErr w:type="spellEnd"/>
      <w:r>
        <w:t xml:space="preserve"> ein </w:t>
      </w:r>
      <w:proofErr w:type="spellStart"/>
      <w:r>
        <w:t>gewechs</w:t>
      </w:r>
      <w:proofErr w:type="spellEnd"/>
      <w:r>
        <w:t xml:space="preserve"> / </w:t>
      </w:r>
      <w:proofErr w:type="spellStart"/>
      <w:r>
        <w:t>nemlich</w:t>
      </w:r>
      <w:proofErr w:type="spellEnd"/>
      <w:r>
        <w:t xml:space="preserve"> eine </w:t>
      </w:r>
      <w:proofErr w:type="spellStart"/>
      <w:r>
        <w:t>frucht</w:t>
      </w:r>
      <w:proofErr w:type="spellEnd"/>
      <w:r>
        <w:t xml:space="preserve"> des </w:t>
      </w:r>
      <w:proofErr w:type="spellStart"/>
      <w:r>
        <w:t>leibes</w:t>
      </w:r>
      <w:proofErr w:type="spellEnd"/>
      <w:r>
        <w:t xml:space="preserve">: Daraus </w:t>
      </w:r>
      <w:proofErr w:type="spellStart"/>
      <w:r>
        <w:t>zuvernemen</w:t>
      </w:r>
      <w:proofErr w:type="spellEnd"/>
      <w:r>
        <w:t xml:space="preserve"> das CHRISTUS </w:t>
      </w:r>
      <w:proofErr w:type="spellStart"/>
      <w:r>
        <w:t>warer</w:t>
      </w:r>
      <w:proofErr w:type="spellEnd"/>
      <w:r>
        <w:t xml:space="preserve"> </w:t>
      </w:r>
      <w:proofErr w:type="spellStart"/>
      <w:r>
        <w:t>mensch</w:t>
      </w:r>
      <w:proofErr w:type="spellEnd"/>
      <w:r>
        <w:t xml:space="preserve"> sein </w:t>
      </w:r>
      <w:proofErr w:type="spellStart"/>
      <w:r>
        <w:t>mueste</w:t>
      </w:r>
      <w:proofErr w:type="spellEnd"/>
      <w:r>
        <w:t xml:space="preserve">. Da zu nennet er Davids </w:t>
      </w:r>
      <w:proofErr w:type="spellStart"/>
      <w:r>
        <w:t>gewechs</w:t>
      </w:r>
      <w:proofErr w:type="spellEnd"/>
      <w:r>
        <w:t xml:space="preserve"> den </w:t>
      </w:r>
      <w:proofErr w:type="spellStart"/>
      <w:r>
        <w:t>menschen</w:t>
      </w:r>
      <w:proofErr w:type="spellEnd"/>
      <w:r>
        <w:t xml:space="preserve"> CHRISTUM einen Jehova welcher </w:t>
      </w:r>
      <w:proofErr w:type="spellStart"/>
      <w:r>
        <w:t>name</w:t>
      </w:r>
      <w:proofErr w:type="spellEnd"/>
      <w:r>
        <w:t xml:space="preserve"> dem </w:t>
      </w:r>
      <w:proofErr w:type="spellStart"/>
      <w:r>
        <w:t>Allmechtigen</w:t>
      </w:r>
      <w:proofErr w:type="spellEnd"/>
      <w:r>
        <w:t xml:space="preserve"> Gott alleine zugemessen wird: So </w:t>
      </w:r>
      <w:proofErr w:type="spellStart"/>
      <w:r>
        <w:t>mus</w:t>
      </w:r>
      <w:proofErr w:type="spellEnd"/>
      <w:r>
        <w:t xml:space="preserve"> CHRISTUS </w:t>
      </w:r>
      <w:proofErr w:type="spellStart"/>
      <w:r>
        <w:t>gewislich</w:t>
      </w:r>
      <w:proofErr w:type="spellEnd"/>
      <w:r>
        <w:t xml:space="preserve"> </w:t>
      </w:r>
      <w:proofErr w:type="spellStart"/>
      <w:r>
        <w:t>warer</w:t>
      </w:r>
      <w:proofErr w:type="spellEnd"/>
      <w:r>
        <w:t xml:space="preserve"> Gott und Mensch sein / dazu </w:t>
      </w:r>
      <w:proofErr w:type="spellStart"/>
      <w:r>
        <w:t>gesand</w:t>
      </w:r>
      <w:proofErr w:type="spellEnd"/>
      <w:r>
        <w:t xml:space="preserve"> vom </w:t>
      </w:r>
      <w:proofErr w:type="spellStart"/>
      <w:r>
        <w:t>Himlischen</w:t>
      </w:r>
      <w:proofErr w:type="spellEnd"/>
      <w:r>
        <w:t xml:space="preserve"> Vatter das er und kein </w:t>
      </w:r>
      <w:proofErr w:type="spellStart"/>
      <w:r>
        <w:t>ander</w:t>
      </w:r>
      <w:proofErr w:type="spellEnd"/>
      <w:r>
        <w:t xml:space="preserve"> / alle </w:t>
      </w:r>
      <w:proofErr w:type="spellStart"/>
      <w:r>
        <w:t>menschen</w:t>
      </w:r>
      <w:proofErr w:type="spellEnd"/>
      <w:r>
        <w:t xml:space="preserve"> so </w:t>
      </w:r>
      <w:proofErr w:type="spellStart"/>
      <w:r>
        <w:t>diser</w:t>
      </w:r>
      <w:proofErr w:type="spellEnd"/>
      <w:r>
        <w:t xml:space="preserve"> und andern </w:t>
      </w:r>
      <w:proofErr w:type="spellStart"/>
      <w:r>
        <w:t>Gottlichen</w:t>
      </w:r>
      <w:proofErr w:type="spellEnd"/>
      <w:r>
        <w:t xml:space="preserve"> </w:t>
      </w:r>
      <w:proofErr w:type="spellStart"/>
      <w:r>
        <w:t>verheissungen</w:t>
      </w:r>
      <w:proofErr w:type="spellEnd"/>
      <w:r>
        <w:t xml:space="preserve"> von CHRISTO </w:t>
      </w:r>
      <w:proofErr w:type="spellStart"/>
      <w:r>
        <w:t>glewben</w:t>
      </w:r>
      <w:proofErr w:type="spellEnd"/>
      <w:r>
        <w:t xml:space="preserve"> / von </w:t>
      </w:r>
      <w:proofErr w:type="spellStart"/>
      <w:r>
        <w:t>Suend</w:t>
      </w:r>
      <w:proofErr w:type="spellEnd"/>
      <w:r>
        <w:t xml:space="preserve"> Tod </w:t>
      </w:r>
      <w:proofErr w:type="spellStart"/>
      <w:r>
        <w:t>Teueffel</w:t>
      </w:r>
      <w:proofErr w:type="spellEnd"/>
      <w:r>
        <w:t xml:space="preserve"> Hell </w:t>
      </w:r>
      <w:proofErr w:type="spellStart"/>
      <w:r>
        <w:t>erloesen</w:t>
      </w:r>
      <w:proofErr w:type="spellEnd"/>
      <w:r>
        <w:t xml:space="preserve"> und das </w:t>
      </w:r>
      <w:proofErr w:type="spellStart"/>
      <w:r>
        <w:t>ewigeleben</w:t>
      </w:r>
      <w:proofErr w:type="spellEnd"/>
      <w:r>
        <w:t xml:space="preserve"> im </w:t>
      </w:r>
      <w:proofErr w:type="spellStart"/>
      <w:r>
        <w:t>Himelreich</w:t>
      </w:r>
      <w:proofErr w:type="spellEnd"/>
      <w:r>
        <w:t xml:space="preserve"> geben </w:t>
      </w:r>
      <w:proofErr w:type="spellStart"/>
      <w:r>
        <w:t>sol</w:t>
      </w:r>
      <w:proofErr w:type="spellEnd"/>
      <w:r>
        <w:t xml:space="preserve">: wie Gott allen </w:t>
      </w:r>
      <w:proofErr w:type="spellStart"/>
      <w:r>
        <w:t>menschen</w:t>
      </w:r>
      <w:proofErr w:type="spellEnd"/>
      <w:r>
        <w:t xml:space="preserve"> hie </w:t>
      </w:r>
      <w:proofErr w:type="spellStart"/>
      <w:r>
        <w:t>befilhet</w:t>
      </w:r>
      <w:proofErr w:type="spellEnd"/>
      <w:r>
        <w:t xml:space="preserve"> / das ein </w:t>
      </w:r>
      <w:proofErr w:type="spellStart"/>
      <w:r>
        <w:t>iglicher</w:t>
      </w:r>
      <w:proofErr w:type="spellEnd"/>
      <w:r>
        <w:t xml:space="preserve"> nach dem Gesetz sich </w:t>
      </w:r>
      <w:proofErr w:type="spellStart"/>
      <w:r>
        <w:t>fur</w:t>
      </w:r>
      <w:proofErr w:type="spellEnd"/>
      <w:r>
        <w:t xml:space="preserve"> ungerecht halte und CHRISTUM alleine </w:t>
      </w:r>
      <w:proofErr w:type="spellStart"/>
      <w:r>
        <w:t>fur</w:t>
      </w:r>
      <w:proofErr w:type="spellEnd"/>
      <w:r>
        <w:t xml:space="preserve"> seine </w:t>
      </w:r>
      <w:proofErr w:type="spellStart"/>
      <w:r>
        <w:t>gerechtickeit</w:t>
      </w:r>
      <w:proofErr w:type="spellEnd"/>
      <w:r>
        <w:t xml:space="preserve"> </w:t>
      </w:r>
      <w:proofErr w:type="spellStart"/>
      <w:r>
        <w:t>rhueme</w:t>
      </w:r>
      <w:proofErr w:type="spellEnd"/>
      <w:r>
        <w:t xml:space="preserve"> / da er weissaget und spricht / Sie werden in nennen der Herr der unser </w:t>
      </w:r>
      <w:proofErr w:type="spellStart"/>
      <w:r>
        <w:t>gerechtickeit</w:t>
      </w:r>
      <w:proofErr w:type="spellEnd"/>
      <w:r>
        <w:t xml:space="preserve"> ist. </w:t>
      </w:r>
    </w:p>
    <w:p w14:paraId="73563A42" w14:textId="77777777" w:rsidR="00A07F1F" w:rsidRDefault="00A07F1F" w:rsidP="00A07F1F">
      <w:pPr>
        <w:pStyle w:val="StandardWeb"/>
      </w:pPr>
      <w:r>
        <w:t xml:space="preserve">Es gehet aber dieser </w:t>
      </w:r>
      <w:proofErr w:type="spellStart"/>
      <w:r>
        <w:t>Gottlichen</w:t>
      </w:r>
      <w:proofErr w:type="spellEnd"/>
      <w:r>
        <w:t xml:space="preserve"> </w:t>
      </w:r>
      <w:proofErr w:type="spellStart"/>
      <w:r>
        <w:t>weissagunge</w:t>
      </w:r>
      <w:proofErr w:type="spellEnd"/>
      <w:r>
        <w:t xml:space="preserve"> wenn sie </w:t>
      </w:r>
      <w:proofErr w:type="spellStart"/>
      <w:r>
        <w:t>geprediget</w:t>
      </w:r>
      <w:proofErr w:type="spellEnd"/>
      <w:r>
        <w:t xml:space="preserve"> wird / als es dem </w:t>
      </w:r>
      <w:proofErr w:type="spellStart"/>
      <w:r>
        <w:t>kindlin</w:t>
      </w:r>
      <w:proofErr w:type="spellEnd"/>
      <w:r>
        <w:t xml:space="preserve"> JESU </w:t>
      </w:r>
      <w:proofErr w:type="spellStart"/>
      <w:r>
        <w:t>gienge</w:t>
      </w:r>
      <w:proofErr w:type="spellEnd"/>
      <w:r>
        <w:t xml:space="preserve"> da es Simeon </w:t>
      </w:r>
      <w:proofErr w:type="spellStart"/>
      <w:r>
        <w:t>auff</w:t>
      </w:r>
      <w:proofErr w:type="spellEnd"/>
      <w:r>
        <w:t xml:space="preserve"> die arme </w:t>
      </w:r>
      <w:proofErr w:type="spellStart"/>
      <w:r>
        <w:t>nam</w:t>
      </w:r>
      <w:proofErr w:type="spellEnd"/>
      <w:r>
        <w:t xml:space="preserve"> und sprach / </w:t>
      </w:r>
      <w:proofErr w:type="spellStart"/>
      <w:r>
        <w:t>Sihe</w:t>
      </w:r>
      <w:proofErr w:type="spellEnd"/>
      <w:r>
        <w:t xml:space="preserve"> </w:t>
      </w:r>
      <w:proofErr w:type="spellStart"/>
      <w:r>
        <w:t>diser</w:t>
      </w:r>
      <w:proofErr w:type="spellEnd"/>
      <w:r>
        <w:t xml:space="preserve"> ist ein Zeichen dem widersprochen wird. Allezeit findet man </w:t>
      </w:r>
      <w:proofErr w:type="spellStart"/>
      <w:r>
        <w:t>Klueglinge</w:t>
      </w:r>
      <w:proofErr w:type="spellEnd"/>
      <w:r>
        <w:t xml:space="preserve"> die rechten </w:t>
      </w:r>
      <w:proofErr w:type="spellStart"/>
      <w:r>
        <w:t>Lerern</w:t>
      </w:r>
      <w:proofErr w:type="spellEnd"/>
      <w:r>
        <w:t xml:space="preserve"> widerstehen und sprechen / Man </w:t>
      </w:r>
      <w:proofErr w:type="spellStart"/>
      <w:r>
        <w:t>konne</w:t>
      </w:r>
      <w:proofErr w:type="spellEnd"/>
      <w:r>
        <w:t xml:space="preserve"> das Gesetz halten und der </w:t>
      </w:r>
      <w:proofErr w:type="spellStart"/>
      <w:r>
        <w:t>glawb</w:t>
      </w:r>
      <w:proofErr w:type="spellEnd"/>
      <w:r>
        <w:t xml:space="preserve"> on </w:t>
      </w:r>
      <w:proofErr w:type="spellStart"/>
      <w:r>
        <w:t>werck</w:t>
      </w:r>
      <w:proofErr w:type="spellEnd"/>
      <w:r>
        <w:t xml:space="preserve"> </w:t>
      </w:r>
      <w:proofErr w:type="spellStart"/>
      <w:r>
        <w:t>muege</w:t>
      </w:r>
      <w:proofErr w:type="spellEnd"/>
      <w:r>
        <w:t xml:space="preserve"> nicht bestehen </w:t>
      </w:r>
      <w:proofErr w:type="spellStart"/>
      <w:r>
        <w:t>fur</w:t>
      </w:r>
      <w:proofErr w:type="spellEnd"/>
      <w:r>
        <w:t xml:space="preserve"> Gottes </w:t>
      </w:r>
      <w:proofErr w:type="spellStart"/>
      <w:r>
        <w:t>gericht</w:t>
      </w:r>
      <w:proofErr w:type="spellEnd"/>
      <w:r>
        <w:t xml:space="preserve">: verleugnen damit das CHRISTUS </w:t>
      </w:r>
      <w:proofErr w:type="spellStart"/>
      <w:r>
        <w:t>ire</w:t>
      </w:r>
      <w:proofErr w:type="spellEnd"/>
      <w:r>
        <w:t xml:space="preserve"> </w:t>
      </w:r>
      <w:proofErr w:type="spellStart"/>
      <w:r>
        <w:t>gerechtickeit</w:t>
      </w:r>
      <w:proofErr w:type="spellEnd"/>
      <w:r>
        <w:t xml:space="preserve"> </w:t>
      </w:r>
      <w:proofErr w:type="spellStart"/>
      <w:r>
        <w:t>seie</w:t>
      </w:r>
      <w:proofErr w:type="spellEnd"/>
      <w:r>
        <w:t xml:space="preserve"> / und verdammen sich </w:t>
      </w:r>
      <w:proofErr w:type="spellStart"/>
      <w:r>
        <w:t>selbs</w:t>
      </w:r>
      <w:proofErr w:type="spellEnd"/>
      <w:r>
        <w:t xml:space="preserve"> weil sie </w:t>
      </w:r>
      <w:proofErr w:type="spellStart"/>
      <w:r>
        <w:t>Gottlichen</w:t>
      </w:r>
      <w:proofErr w:type="spellEnd"/>
      <w:r>
        <w:t xml:space="preserve"> </w:t>
      </w:r>
      <w:proofErr w:type="spellStart"/>
      <w:r>
        <w:t>verheissungen</w:t>
      </w:r>
      <w:proofErr w:type="spellEnd"/>
      <w:r>
        <w:t xml:space="preserve"> nicht </w:t>
      </w:r>
      <w:proofErr w:type="spellStart"/>
      <w:r>
        <w:t>glewben</w:t>
      </w:r>
      <w:proofErr w:type="spellEnd"/>
      <w:r>
        <w:t xml:space="preserve">. Gott aber </w:t>
      </w:r>
      <w:proofErr w:type="spellStart"/>
      <w:r>
        <w:t>seie</w:t>
      </w:r>
      <w:proofErr w:type="spellEnd"/>
      <w:r>
        <w:t xml:space="preserve"> lobe der </w:t>
      </w:r>
      <w:proofErr w:type="spellStart"/>
      <w:r>
        <w:t>E.F.G</w:t>
      </w:r>
      <w:proofErr w:type="spellEnd"/>
      <w:r>
        <w:t xml:space="preserve">. mit seinem heiligen Geist erleuchtet hat / nicht alleine </w:t>
      </w:r>
      <w:proofErr w:type="spellStart"/>
      <w:r>
        <w:t>zuglewben</w:t>
      </w:r>
      <w:proofErr w:type="spellEnd"/>
      <w:r>
        <w:t xml:space="preserve"> und bekennen das CHRISTUS on </w:t>
      </w:r>
      <w:proofErr w:type="spellStart"/>
      <w:r>
        <w:t>zuthun</w:t>
      </w:r>
      <w:proofErr w:type="spellEnd"/>
      <w:r>
        <w:t xml:space="preserve"> des </w:t>
      </w:r>
      <w:proofErr w:type="spellStart"/>
      <w:r>
        <w:t>Gesetzs</w:t>
      </w:r>
      <w:proofErr w:type="spellEnd"/>
      <w:r>
        <w:t xml:space="preserve"> alle </w:t>
      </w:r>
      <w:proofErr w:type="spellStart"/>
      <w:r>
        <w:t>buesser</w:t>
      </w:r>
      <w:proofErr w:type="spellEnd"/>
      <w:r>
        <w:t xml:space="preserve"> die </w:t>
      </w:r>
      <w:proofErr w:type="spellStart"/>
      <w:r>
        <w:t>Gottlichen</w:t>
      </w:r>
      <w:proofErr w:type="spellEnd"/>
      <w:r>
        <w:t xml:space="preserve"> </w:t>
      </w:r>
      <w:proofErr w:type="spellStart"/>
      <w:r>
        <w:t>verheissungen</w:t>
      </w:r>
      <w:proofErr w:type="spellEnd"/>
      <w:r>
        <w:t xml:space="preserve"> seinem Evangelio </w:t>
      </w:r>
      <w:proofErr w:type="spellStart"/>
      <w:r>
        <w:t>glewben</w:t>
      </w:r>
      <w:proofErr w:type="spellEnd"/>
      <w:r>
        <w:t xml:space="preserve"> gerecht achte und seligmache / sondern auch </w:t>
      </w:r>
      <w:proofErr w:type="spellStart"/>
      <w:r>
        <w:t>solchs</w:t>
      </w:r>
      <w:proofErr w:type="spellEnd"/>
      <w:r>
        <w:t xml:space="preserve"> den </w:t>
      </w:r>
      <w:proofErr w:type="spellStart"/>
      <w:r>
        <w:t>unterthanen</w:t>
      </w:r>
      <w:proofErr w:type="spellEnd"/>
      <w:r>
        <w:t xml:space="preserve"> predigen lest und rechte </w:t>
      </w:r>
      <w:proofErr w:type="spellStart"/>
      <w:r>
        <w:t>lerer</w:t>
      </w:r>
      <w:proofErr w:type="spellEnd"/>
      <w:r>
        <w:t xml:space="preserve"> beschirmet. </w:t>
      </w:r>
      <w:proofErr w:type="spellStart"/>
      <w:r>
        <w:t>Drumb</w:t>
      </w:r>
      <w:proofErr w:type="spellEnd"/>
      <w:r>
        <w:t xml:space="preserve"> </w:t>
      </w:r>
      <w:proofErr w:type="spellStart"/>
      <w:r>
        <w:t>wolt</w:t>
      </w:r>
      <w:proofErr w:type="spellEnd"/>
      <w:r>
        <w:t xml:space="preserve"> ich auch </w:t>
      </w:r>
      <w:proofErr w:type="spellStart"/>
      <w:r>
        <w:t>E.F.G</w:t>
      </w:r>
      <w:proofErr w:type="spellEnd"/>
      <w:r>
        <w:t xml:space="preserve">. </w:t>
      </w:r>
      <w:proofErr w:type="spellStart"/>
      <w:r>
        <w:t>zuehren</w:t>
      </w:r>
      <w:proofErr w:type="spellEnd"/>
      <w:r>
        <w:t xml:space="preserve"> und allen rechten </w:t>
      </w:r>
      <w:proofErr w:type="spellStart"/>
      <w:r>
        <w:t>lerern</w:t>
      </w:r>
      <w:proofErr w:type="spellEnd"/>
      <w:r>
        <w:t xml:space="preserve"> zum </w:t>
      </w:r>
      <w:proofErr w:type="spellStart"/>
      <w:r>
        <w:t>zeugnis</w:t>
      </w:r>
      <w:proofErr w:type="spellEnd"/>
      <w:r>
        <w:t xml:space="preserve"> in </w:t>
      </w:r>
      <w:proofErr w:type="spellStart"/>
      <w:r>
        <w:t>diser</w:t>
      </w:r>
      <w:proofErr w:type="spellEnd"/>
      <w:r>
        <w:t xml:space="preserve"> Vorrede nichts anders schreiben denn was zu </w:t>
      </w:r>
      <w:proofErr w:type="spellStart"/>
      <w:r>
        <w:t>dises</w:t>
      </w:r>
      <w:proofErr w:type="spellEnd"/>
      <w:r>
        <w:t xml:space="preserve"> edlen Spruchs (sie werden in nennen Herr der unser </w:t>
      </w:r>
      <w:proofErr w:type="spellStart"/>
      <w:r>
        <w:t>gerechtickeit</w:t>
      </w:r>
      <w:proofErr w:type="spellEnd"/>
      <w:r>
        <w:t xml:space="preserve"> ist) </w:t>
      </w:r>
      <w:proofErr w:type="spellStart"/>
      <w:r>
        <w:t>gruendlichem</w:t>
      </w:r>
      <w:proofErr w:type="spellEnd"/>
      <w:r>
        <w:t xml:space="preserve"> verstand dienet / </w:t>
      </w:r>
      <w:proofErr w:type="spellStart"/>
      <w:r>
        <w:t>nemlich</w:t>
      </w:r>
      <w:proofErr w:type="spellEnd"/>
      <w:r>
        <w:t xml:space="preserve"> von den heiligen dreien </w:t>
      </w:r>
      <w:proofErr w:type="spellStart"/>
      <w:r>
        <w:t>namen</w:t>
      </w:r>
      <w:proofErr w:type="spellEnd"/>
      <w:r>
        <w:t xml:space="preserve"> Adonai JESUS CHRISTUS und ein wenig von des </w:t>
      </w:r>
      <w:proofErr w:type="spellStart"/>
      <w:r>
        <w:t>Gesetzs</w:t>
      </w:r>
      <w:proofErr w:type="spellEnd"/>
      <w:r>
        <w:t xml:space="preserve"> und Evangelii rechter und </w:t>
      </w:r>
      <w:proofErr w:type="spellStart"/>
      <w:r>
        <w:t>falscherlerer</w:t>
      </w:r>
      <w:proofErr w:type="spellEnd"/>
      <w:r>
        <w:t xml:space="preserve"> unterschied. </w:t>
      </w:r>
    </w:p>
    <w:p w14:paraId="4E05E46C" w14:textId="77777777" w:rsidR="00A07F1F" w:rsidRDefault="00A07F1F" w:rsidP="00A07F1F">
      <w:pPr>
        <w:pStyle w:val="StandardWeb"/>
      </w:pPr>
      <w:r>
        <w:t xml:space="preserve">Ich habe </w:t>
      </w:r>
      <w:proofErr w:type="spellStart"/>
      <w:r>
        <w:t>disem</w:t>
      </w:r>
      <w:proofErr w:type="spellEnd"/>
      <w:r>
        <w:t xml:space="preserve"> Capitel den </w:t>
      </w:r>
      <w:proofErr w:type="spellStart"/>
      <w:r>
        <w:t>Gottlichen</w:t>
      </w:r>
      <w:proofErr w:type="spellEnd"/>
      <w:r>
        <w:t xml:space="preserve"> Titel Adonai gegeben / und CHRISTUM JESUM einen Adonai </w:t>
      </w:r>
      <w:proofErr w:type="spellStart"/>
      <w:r>
        <w:t>genennet</w:t>
      </w:r>
      <w:proofErr w:type="spellEnd"/>
      <w:r>
        <w:t xml:space="preserve"> / </w:t>
      </w:r>
      <w:proofErr w:type="spellStart"/>
      <w:r>
        <w:t>auff</w:t>
      </w:r>
      <w:proofErr w:type="spellEnd"/>
      <w:r>
        <w:t xml:space="preserve"> das ich nicht alleine rechte Prediger und Christen in </w:t>
      </w:r>
      <w:proofErr w:type="spellStart"/>
      <w:r>
        <w:t>irem</w:t>
      </w:r>
      <w:proofErr w:type="spellEnd"/>
      <w:r>
        <w:t xml:space="preserve"> </w:t>
      </w:r>
      <w:proofErr w:type="spellStart"/>
      <w:r>
        <w:t>glawben</w:t>
      </w:r>
      <w:proofErr w:type="spellEnd"/>
      <w:r>
        <w:t xml:space="preserve"> und </w:t>
      </w:r>
      <w:proofErr w:type="spellStart"/>
      <w:r>
        <w:t>bekendnis</w:t>
      </w:r>
      <w:proofErr w:type="spellEnd"/>
      <w:r>
        <w:t xml:space="preserve"> </w:t>
      </w:r>
      <w:proofErr w:type="spellStart"/>
      <w:r>
        <w:t>sterckete</w:t>
      </w:r>
      <w:proofErr w:type="spellEnd"/>
      <w:r>
        <w:t xml:space="preserve"> / sondern auch die Juden so CHRISTO noch </w:t>
      </w:r>
      <w:proofErr w:type="spellStart"/>
      <w:r>
        <w:t>glewben</w:t>
      </w:r>
      <w:proofErr w:type="spellEnd"/>
      <w:r>
        <w:t xml:space="preserve"> sollen nach der </w:t>
      </w:r>
      <w:proofErr w:type="spellStart"/>
      <w:r>
        <w:t>weissagung</w:t>
      </w:r>
      <w:proofErr w:type="spellEnd"/>
      <w:r>
        <w:t xml:space="preserve"> Hose. 3. dadurch </w:t>
      </w:r>
      <w:proofErr w:type="spellStart"/>
      <w:r>
        <w:t>gelocket</w:t>
      </w:r>
      <w:proofErr w:type="spellEnd"/>
      <w:r>
        <w:t xml:space="preserve"> </w:t>
      </w:r>
      <w:proofErr w:type="spellStart"/>
      <w:r>
        <w:t>wuerden</w:t>
      </w:r>
      <w:proofErr w:type="spellEnd"/>
      <w:r>
        <w:t xml:space="preserve"> </w:t>
      </w:r>
      <w:proofErr w:type="spellStart"/>
      <w:r>
        <w:t>dis</w:t>
      </w:r>
      <w:proofErr w:type="spellEnd"/>
      <w:r>
        <w:t xml:space="preserve"> Capitel </w:t>
      </w:r>
      <w:proofErr w:type="spellStart"/>
      <w:r>
        <w:t>zulesen</w:t>
      </w:r>
      <w:proofErr w:type="spellEnd"/>
      <w:r>
        <w:t xml:space="preserve"> und durch den </w:t>
      </w:r>
      <w:proofErr w:type="spellStart"/>
      <w:r>
        <w:t>glawben</w:t>
      </w:r>
      <w:proofErr w:type="spellEnd"/>
      <w:r>
        <w:t xml:space="preserve"> an </w:t>
      </w:r>
      <w:proofErr w:type="spellStart"/>
      <w:r>
        <w:t>dis</w:t>
      </w:r>
      <w:proofErr w:type="spellEnd"/>
      <w:r>
        <w:t xml:space="preserve"> </w:t>
      </w:r>
      <w:proofErr w:type="spellStart"/>
      <w:r>
        <w:t>wortt</w:t>
      </w:r>
      <w:proofErr w:type="spellEnd"/>
      <w:r>
        <w:t xml:space="preserve"> Gottes von CHRISTO mit uns ewige </w:t>
      </w:r>
      <w:proofErr w:type="spellStart"/>
      <w:r>
        <w:t>selickeit</w:t>
      </w:r>
      <w:proofErr w:type="spellEnd"/>
      <w:r>
        <w:t xml:space="preserve"> </w:t>
      </w:r>
      <w:proofErr w:type="spellStart"/>
      <w:r>
        <w:t>erlangeten</w:t>
      </w:r>
      <w:proofErr w:type="spellEnd"/>
      <w:r>
        <w:t xml:space="preserve">. Die Juden pflegen ehrend halben </w:t>
      </w:r>
      <w:proofErr w:type="spellStart"/>
      <w:r>
        <w:t>fur</w:t>
      </w:r>
      <w:proofErr w:type="spellEnd"/>
      <w:r>
        <w:t xml:space="preserve"> den </w:t>
      </w:r>
      <w:proofErr w:type="spellStart"/>
      <w:r>
        <w:t>namen</w:t>
      </w:r>
      <w:proofErr w:type="spellEnd"/>
      <w:r>
        <w:t xml:space="preserve"> Jehova </w:t>
      </w:r>
      <w:proofErr w:type="spellStart"/>
      <w:r>
        <w:t>zulesen</w:t>
      </w:r>
      <w:proofErr w:type="spellEnd"/>
      <w:r>
        <w:t xml:space="preserve"> Adonai Herr. Der </w:t>
      </w:r>
      <w:proofErr w:type="spellStart"/>
      <w:r>
        <w:t>name</w:t>
      </w:r>
      <w:proofErr w:type="spellEnd"/>
      <w:r>
        <w:t xml:space="preserve"> JESUS aber </w:t>
      </w:r>
      <w:proofErr w:type="spellStart"/>
      <w:r>
        <w:t>kompt</w:t>
      </w:r>
      <w:proofErr w:type="spellEnd"/>
      <w:r>
        <w:t xml:space="preserve"> her vom </w:t>
      </w:r>
      <w:proofErr w:type="spellStart"/>
      <w:r>
        <w:t>Ebreischen</w:t>
      </w:r>
      <w:proofErr w:type="spellEnd"/>
      <w:r>
        <w:t xml:space="preserve"> Jesch das </w:t>
      </w:r>
      <w:proofErr w:type="spellStart"/>
      <w:r>
        <w:t>heist</w:t>
      </w:r>
      <w:proofErr w:type="spellEnd"/>
      <w:r>
        <w:t xml:space="preserve"> ist / oder vom rechten </w:t>
      </w:r>
      <w:proofErr w:type="spellStart"/>
      <w:r>
        <w:t>namen</w:t>
      </w:r>
      <w:proofErr w:type="spellEnd"/>
      <w:r>
        <w:t xml:space="preserve"> Gottes Jehova / das </w:t>
      </w:r>
      <w:proofErr w:type="spellStart"/>
      <w:r>
        <w:t>heist</w:t>
      </w:r>
      <w:proofErr w:type="spellEnd"/>
      <w:r>
        <w:t xml:space="preserve"> der also ist das er sein wesen von niemand hat / sondern von im </w:t>
      </w:r>
      <w:proofErr w:type="spellStart"/>
      <w:r>
        <w:t>selbs</w:t>
      </w:r>
      <w:proofErr w:type="spellEnd"/>
      <w:r>
        <w:t xml:space="preserve"> ist / als Jo. 8. CHRISTUS spricht / </w:t>
      </w:r>
      <w:proofErr w:type="spellStart"/>
      <w:r>
        <w:t>Ehedenn</w:t>
      </w:r>
      <w:proofErr w:type="spellEnd"/>
      <w:r>
        <w:t xml:space="preserve"> Abraham war bin ich. Damit </w:t>
      </w:r>
      <w:proofErr w:type="spellStart"/>
      <w:r>
        <w:t>angezeiget</w:t>
      </w:r>
      <w:proofErr w:type="spellEnd"/>
      <w:r>
        <w:t xml:space="preserve"> wird das CHRISTUS eben den waren eigentlichen einigen </w:t>
      </w:r>
      <w:proofErr w:type="spellStart"/>
      <w:r>
        <w:t>namen</w:t>
      </w:r>
      <w:proofErr w:type="spellEnd"/>
      <w:r>
        <w:t xml:space="preserve"> Gottes habe den sonst niemand hat und den im Gott </w:t>
      </w:r>
      <w:proofErr w:type="spellStart"/>
      <w:r>
        <w:t>selbs</w:t>
      </w:r>
      <w:proofErr w:type="spellEnd"/>
      <w:r>
        <w:t xml:space="preserve"> gibt Ex. 3. da er spricht / Ich bin der ich bin / und Mose sprach zu den Juden / der da ist sendet mich zu euch. Daraus auch scheinet das der </w:t>
      </w:r>
      <w:proofErr w:type="spellStart"/>
      <w:r>
        <w:t>name</w:t>
      </w:r>
      <w:proofErr w:type="spellEnd"/>
      <w:r>
        <w:t xml:space="preserve"> JESUS eben der </w:t>
      </w:r>
      <w:proofErr w:type="spellStart"/>
      <w:r>
        <w:t>name</w:t>
      </w:r>
      <w:proofErr w:type="spellEnd"/>
      <w:r>
        <w:t xml:space="preserve"> Gottes </w:t>
      </w:r>
      <w:proofErr w:type="spellStart"/>
      <w:r>
        <w:t>seie</w:t>
      </w:r>
      <w:proofErr w:type="spellEnd"/>
      <w:r>
        <w:t xml:space="preserve"> welchen die Juden mit vier Buchstaben schreiben / </w:t>
      </w:r>
      <w:proofErr w:type="spellStart"/>
      <w:r>
        <w:t>nemlich</w:t>
      </w:r>
      <w:proofErr w:type="spellEnd"/>
      <w:r>
        <w:t xml:space="preserve"> Jod He </w:t>
      </w:r>
      <w:proofErr w:type="spellStart"/>
      <w:r>
        <w:t>Vaf</w:t>
      </w:r>
      <w:proofErr w:type="spellEnd"/>
      <w:r>
        <w:t xml:space="preserve"> He / und </w:t>
      </w:r>
      <w:proofErr w:type="spellStart"/>
      <w:r>
        <w:t>solten</w:t>
      </w:r>
      <w:proofErr w:type="spellEnd"/>
      <w:r>
        <w:t xml:space="preserve"> Jehova lesen aber ehrend halben Adonai sprechen: denn so man den </w:t>
      </w:r>
      <w:proofErr w:type="spellStart"/>
      <w:r>
        <w:t>buchstaben</w:t>
      </w:r>
      <w:proofErr w:type="spellEnd"/>
      <w:r>
        <w:t xml:space="preserve"> </w:t>
      </w:r>
      <w:proofErr w:type="spellStart"/>
      <w:r>
        <w:t>Schin</w:t>
      </w:r>
      <w:proofErr w:type="spellEnd"/>
      <w:r>
        <w:t xml:space="preserve"> zwischen die vier </w:t>
      </w:r>
      <w:proofErr w:type="spellStart"/>
      <w:r>
        <w:t>erzeleten</w:t>
      </w:r>
      <w:proofErr w:type="spellEnd"/>
      <w:r>
        <w:t xml:space="preserve"> </w:t>
      </w:r>
      <w:proofErr w:type="spellStart"/>
      <w:r>
        <w:t>buchstaben</w:t>
      </w:r>
      <w:proofErr w:type="spellEnd"/>
      <w:r>
        <w:t xml:space="preserve"> setzt wird der </w:t>
      </w:r>
      <w:proofErr w:type="spellStart"/>
      <w:r>
        <w:t>name</w:t>
      </w:r>
      <w:proofErr w:type="spellEnd"/>
      <w:r>
        <w:t xml:space="preserve"> </w:t>
      </w:r>
      <w:proofErr w:type="spellStart"/>
      <w:r>
        <w:t>Jeheschu</w:t>
      </w:r>
      <w:proofErr w:type="spellEnd"/>
      <w:r>
        <w:t xml:space="preserve"> oder </w:t>
      </w:r>
      <w:proofErr w:type="spellStart"/>
      <w:r>
        <w:t>Jhesu</w:t>
      </w:r>
      <w:proofErr w:type="spellEnd"/>
      <w:r>
        <w:t xml:space="preserve"> draus / der </w:t>
      </w:r>
      <w:proofErr w:type="spellStart"/>
      <w:r>
        <w:t>heist</w:t>
      </w:r>
      <w:proofErr w:type="spellEnd"/>
      <w:r>
        <w:t xml:space="preserve"> eigentlich Gott </w:t>
      </w:r>
      <w:proofErr w:type="spellStart"/>
      <w:r>
        <w:t>selbs</w:t>
      </w:r>
      <w:proofErr w:type="spellEnd"/>
      <w:r>
        <w:t xml:space="preserve"> / der </w:t>
      </w:r>
      <w:proofErr w:type="spellStart"/>
      <w:r>
        <w:t>Jesa</w:t>
      </w:r>
      <w:proofErr w:type="spellEnd"/>
      <w:r>
        <w:t xml:space="preserve">. 52. </w:t>
      </w:r>
      <w:proofErr w:type="spellStart"/>
      <w:r>
        <w:t>zugesaget</w:t>
      </w:r>
      <w:proofErr w:type="spellEnd"/>
      <w:r>
        <w:t xml:space="preserve"> hat er wolle </w:t>
      </w:r>
      <w:proofErr w:type="spellStart"/>
      <w:r>
        <w:t>selbs</w:t>
      </w:r>
      <w:proofErr w:type="spellEnd"/>
      <w:r>
        <w:t xml:space="preserve"> in CHRISTO </w:t>
      </w:r>
      <w:proofErr w:type="spellStart"/>
      <w:r>
        <w:t>komen</w:t>
      </w:r>
      <w:proofErr w:type="spellEnd"/>
      <w:r>
        <w:t xml:space="preserve"> und durchs Evangelion alle </w:t>
      </w:r>
      <w:proofErr w:type="spellStart"/>
      <w:r>
        <w:t>glewbigen</w:t>
      </w:r>
      <w:proofErr w:type="spellEnd"/>
      <w:r>
        <w:t xml:space="preserve"> seligmachen da er spricht / Ich </w:t>
      </w:r>
      <w:proofErr w:type="spellStart"/>
      <w:r>
        <w:t>wil</w:t>
      </w:r>
      <w:proofErr w:type="spellEnd"/>
      <w:r>
        <w:t xml:space="preserve"> </w:t>
      </w:r>
      <w:proofErr w:type="spellStart"/>
      <w:r>
        <w:t>selbs</w:t>
      </w:r>
      <w:proofErr w:type="spellEnd"/>
      <w:r>
        <w:t xml:space="preserve"> reden. Wo ist eine </w:t>
      </w:r>
      <w:proofErr w:type="spellStart"/>
      <w:r>
        <w:t>warheit</w:t>
      </w:r>
      <w:proofErr w:type="spellEnd"/>
      <w:r>
        <w:t xml:space="preserve"> on Gottes </w:t>
      </w:r>
      <w:proofErr w:type="spellStart"/>
      <w:r>
        <w:t>verheissung</w:t>
      </w:r>
      <w:proofErr w:type="spellEnd"/>
      <w:r>
        <w:t xml:space="preserve">: Wo ist eine </w:t>
      </w:r>
      <w:proofErr w:type="spellStart"/>
      <w:r>
        <w:t>gerechtickeit</w:t>
      </w:r>
      <w:proofErr w:type="spellEnd"/>
      <w:r>
        <w:t xml:space="preserve"> on den </w:t>
      </w:r>
      <w:proofErr w:type="spellStart"/>
      <w:r>
        <w:t>Hern</w:t>
      </w:r>
      <w:proofErr w:type="spellEnd"/>
      <w:r>
        <w:t xml:space="preserve"> JESUM: </w:t>
      </w:r>
      <w:proofErr w:type="spellStart"/>
      <w:r>
        <w:t>Drumb</w:t>
      </w:r>
      <w:proofErr w:type="spellEnd"/>
      <w:r>
        <w:t xml:space="preserve"> ist nichts unter allen </w:t>
      </w:r>
      <w:proofErr w:type="spellStart"/>
      <w:r>
        <w:t>Himel</w:t>
      </w:r>
      <w:proofErr w:type="spellEnd"/>
      <w:r>
        <w:t xml:space="preserve"> dadurch alle </w:t>
      </w:r>
      <w:proofErr w:type="spellStart"/>
      <w:r>
        <w:t>menschen</w:t>
      </w:r>
      <w:proofErr w:type="spellEnd"/>
      <w:r>
        <w:t xml:space="preserve"> gerecht von Gott geachtet und ewiglebend gemacht werden </w:t>
      </w:r>
      <w:proofErr w:type="spellStart"/>
      <w:r>
        <w:t>muegen</w:t>
      </w:r>
      <w:proofErr w:type="spellEnd"/>
      <w:r>
        <w:t xml:space="preserve"> / denn der Herr JESUS </w:t>
      </w:r>
      <w:proofErr w:type="spellStart"/>
      <w:r>
        <w:t>selbs</w:t>
      </w:r>
      <w:proofErr w:type="spellEnd"/>
      <w:r>
        <w:t xml:space="preserve"> und alleine nach </w:t>
      </w:r>
      <w:proofErr w:type="spellStart"/>
      <w:r>
        <w:t>Gottlichen</w:t>
      </w:r>
      <w:proofErr w:type="spellEnd"/>
      <w:r>
        <w:t xml:space="preserve"> </w:t>
      </w:r>
      <w:proofErr w:type="spellStart"/>
      <w:r>
        <w:t>verheissungen</w:t>
      </w:r>
      <w:proofErr w:type="spellEnd"/>
      <w:r>
        <w:t xml:space="preserve"> </w:t>
      </w:r>
      <w:proofErr w:type="spellStart"/>
      <w:r>
        <w:t>geglewbet</w:t>
      </w:r>
      <w:proofErr w:type="spellEnd"/>
      <w:r>
        <w:t xml:space="preserve"> und </w:t>
      </w:r>
      <w:proofErr w:type="spellStart"/>
      <w:r>
        <w:t>bekand</w:t>
      </w:r>
      <w:proofErr w:type="spellEnd"/>
      <w:r>
        <w:t xml:space="preserve">: wie Paulus Ro. 10. zeuget. Der Name Messiah CHRISTUS </w:t>
      </w:r>
      <w:proofErr w:type="spellStart"/>
      <w:r>
        <w:t>gesalbeter</w:t>
      </w:r>
      <w:proofErr w:type="spellEnd"/>
      <w:r>
        <w:t xml:space="preserve"> ist unserm </w:t>
      </w:r>
      <w:proofErr w:type="spellStart"/>
      <w:r>
        <w:t>Hern</w:t>
      </w:r>
      <w:proofErr w:type="spellEnd"/>
      <w:r>
        <w:t xml:space="preserve"> JESU nicht </w:t>
      </w:r>
      <w:proofErr w:type="spellStart"/>
      <w:r>
        <w:t>darumb</w:t>
      </w:r>
      <w:proofErr w:type="spellEnd"/>
      <w:r>
        <w:t xml:space="preserve"> gegeben / das er mit leiblichem </w:t>
      </w:r>
      <w:proofErr w:type="spellStart"/>
      <w:r>
        <w:t>oele</w:t>
      </w:r>
      <w:proofErr w:type="spellEnd"/>
      <w:r>
        <w:t xml:space="preserve"> wie David zum weltlichen Regiment und wie Aaron zum zeitlichen Priesterthum gesalbet werden </w:t>
      </w:r>
      <w:proofErr w:type="spellStart"/>
      <w:r>
        <w:t>solt</w:t>
      </w:r>
      <w:proofErr w:type="spellEnd"/>
      <w:r>
        <w:t xml:space="preserve"> / sondern </w:t>
      </w:r>
      <w:proofErr w:type="spellStart"/>
      <w:r>
        <w:t>ddas</w:t>
      </w:r>
      <w:proofErr w:type="spellEnd"/>
      <w:r>
        <w:t xml:space="preserve"> er mit dem heiligen Geist durchs </w:t>
      </w:r>
      <w:proofErr w:type="spellStart"/>
      <w:r>
        <w:t>Salboele</w:t>
      </w:r>
      <w:proofErr w:type="spellEnd"/>
      <w:r>
        <w:t xml:space="preserve"> </w:t>
      </w:r>
      <w:proofErr w:type="spellStart"/>
      <w:r>
        <w:t>bedeuttet</w:t>
      </w:r>
      <w:proofErr w:type="spellEnd"/>
      <w:r>
        <w:t xml:space="preserve"> zu einem geistlichen </w:t>
      </w:r>
      <w:proofErr w:type="spellStart"/>
      <w:r>
        <w:t>Koenig</w:t>
      </w:r>
      <w:proofErr w:type="spellEnd"/>
      <w:r>
        <w:t xml:space="preserve"> oder Evangelischen Prediger und ewigen Priester und einigen Mittler zwischen Gottes </w:t>
      </w:r>
      <w:proofErr w:type="spellStart"/>
      <w:r>
        <w:t>zorn</w:t>
      </w:r>
      <w:proofErr w:type="spellEnd"/>
      <w:r>
        <w:t xml:space="preserve"> und unsern </w:t>
      </w:r>
      <w:proofErr w:type="spellStart"/>
      <w:r>
        <w:t>suenden</w:t>
      </w:r>
      <w:proofErr w:type="spellEnd"/>
      <w:r>
        <w:t xml:space="preserve"> geweihet. Nachdem er uns vom ewigen fluch des </w:t>
      </w:r>
      <w:proofErr w:type="spellStart"/>
      <w:r>
        <w:t>gesetzs</w:t>
      </w:r>
      <w:proofErr w:type="spellEnd"/>
      <w:r>
        <w:t xml:space="preserve"> </w:t>
      </w:r>
      <w:proofErr w:type="spellStart"/>
      <w:r>
        <w:t>erloest</w:t>
      </w:r>
      <w:proofErr w:type="spellEnd"/>
      <w:r>
        <w:t xml:space="preserve"> hat mit seinem leiden in </w:t>
      </w:r>
      <w:proofErr w:type="spellStart"/>
      <w:r>
        <w:t>disen</w:t>
      </w:r>
      <w:proofErr w:type="spellEnd"/>
      <w:r>
        <w:t xml:space="preserve"> </w:t>
      </w:r>
      <w:proofErr w:type="spellStart"/>
      <w:r>
        <w:t>Artickeln</w:t>
      </w:r>
      <w:proofErr w:type="spellEnd"/>
      <w:r>
        <w:t xml:space="preserve"> unsers </w:t>
      </w:r>
      <w:proofErr w:type="spellStart"/>
      <w:r>
        <w:t>glawbens</w:t>
      </w:r>
      <w:proofErr w:type="spellEnd"/>
      <w:r>
        <w:t xml:space="preserve"> </w:t>
      </w:r>
      <w:proofErr w:type="spellStart"/>
      <w:r>
        <w:t>angezeiget</w:t>
      </w:r>
      <w:proofErr w:type="spellEnd"/>
      <w:r>
        <w:t xml:space="preserve"> CHRISTUS hat </w:t>
      </w:r>
      <w:proofErr w:type="spellStart"/>
      <w:r>
        <w:t>gelidden</w:t>
      </w:r>
      <w:proofErr w:type="spellEnd"/>
      <w:r>
        <w:t xml:space="preserve"> unter </w:t>
      </w:r>
      <w:proofErr w:type="spellStart"/>
      <w:r>
        <w:t>Pontio</w:t>
      </w:r>
      <w:proofErr w:type="spellEnd"/>
      <w:r>
        <w:t xml:space="preserve"> </w:t>
      </w:r>
      <w:proofErr w:type="spellStart"/>
      <w:r>
        <w:t>Pilato</w:t>
      </w:r>
      <w:proofErr w:type="spellEnd"/>
      <w:r>
        <w:t xml:space="preserve"> und ist </w:t>
      </w:r>
      <w:proofErr w:type="spellStart"/>
      <w:r>
        <w:t>gecreutziget</w:t>
      </w:r>
      <w:proofErr w:type="spellEnd"/>
      <w:r>
        <w:t xml:space="preserve"> gestorben begraben zur Helle </w:t>
      </w:r>
      <w:proofErr w:type="spellStart"/>
      <w:r>
        <w:t>gestigen</w:t>
      </w:r>
      <w:proofErr w:type="spellEnd"/>
      <w:r>
        <w:t xml:space="preserve"> / und hat uns mit seiner </w:t>
      </w:r>
      <w:proofErr w:type="spellStart"/>
      <w:r>
        <w:t>aufferstehung</w:t>
      </w:r>
      <w:proofErr w:type="spellEnd"/>
      <w:r>
        <w:t xml:space="preserve"> und </w:t>
      </w:r>
      <w:proofErr w:type="spellStart"/>
      <w:r>
        <w:t>auffart</w:t>
      </w:r>
      <w:proofErr w:type="spellEnd"/>
      <w:r>
        <w:t xml:space="preserve"> das </w:t>
      </w:r>
      <w:proofErr w:type="spellStart"/>
      <w:r>
        <w:t>ewigeleben</w:t>
      </w:r>
      <w:proofErr w:type="spellEnd"/>
      <w:r>
        <w:t xml:space="preserve"> erworben und den heiligen geist / welcher uns </w:t>
      </w:r>
      <w:proofErr w:type="spellStart"/>
      <w:r>
        <w:t>leret</w:t>
      </w:r>
      <w:proofErr w:type="spellEnd"/>
      <w:r>
        <w:t xml:space="preserve"> </w:t>
      </w:r>
      <w:proofErr w:type="spellStart"/>
      <w:r>
        <w:t>dencken</w:t>
      </w:r>
      <w:proofErr w:type="spellEnd"/>
      <w:r>
        <w:t xml:space="preserve"> reden thun alles das Gott </w:t>
      </w:r>
      <w:proofErr w:type="spellStart"/>
      <w:r>
        <w:t>wolgefellet</w:t>
      </w:r>
      <w:proofErr w:type="spellEnd"/>
      <w:r>
        <w:t xml:space="preserve">: als Paulus auch vom heiligen geist zeuget Ro. 8. Die Gottes geist treibet die sind Gottes </w:t>
      </w:r>
      <w:proofErr w:type="spellStart"/>
      <w:r>
        <w:t>kinder</w:t>
      </w:r>
      <w:proofErr w:type="spellEnd"/>
      <w:r>
        <w:t xml:space="preserve"> / die aber CHRISTI geist nicht haben die sind nicht sein. </w:t>
      </w:r>
    </w:p>
    <w:p w14:paraId="5318D32F" w14:textId="77777777" w:rsidR="00A07F1F" w:rsidRDefault="00A07F1F" w:rsidP="00A07F1F">
      <w:pPr>
        <w:pStyle w:val="StandardWeb"/>
      </w:pPr>
      <w:r>
        <w:t xml:space="preserve">Sehet </w:t>
      </w:r>
      <w:proofErr w:type="spellStart"/>
      <w:r>
        <w:t>gnediger</w:t>
      </w:r>
      <w:proofErr w:type="spellEnd"/>
      <w:r>
        <w:t xml:space="preserve"> Herr und Fuerst aus </w:t>
      </w:r>
      <w:proofErr w:type="spellStart"/>
      <w:r>
        <w:t>disen</w:t>
      </w:r>
      <w:proofErr w:type="spellEnd"/>
      <w:r>
        <w:t xml:space="preserve"> heiligen dreien </w:t>
      </w:r>
      <w:proofErr w:type="spellStart"/>
      <w:r>
        <w:t>namen</w:t>
      </w:r>
      <w:proofErr w:type="spellEnd"/>
      <w:r>
        <w:t xml:space="preserve"> Adonai JESUS CHRISTUS scheinet auch die gros unterschied des </w:t>
      </w:r>
      <w:proofErr w:type="spellStart"/>
      <w:r>
        <w:t>Gesetzs</w:t>
      </w:r>
      <w:proofErr w:type="spellEnd"/>
      <w:r>
        <w:t xml:space="preserve"> und Evangelii / welche Gott mit </w:t>
      </w:r>
      <w:proofErr w:type="spellStart"/>
      <w:r>
        <w:t>dier</w:t>
      </w:r>
      <w:proofErr w:type="spellEnd"/>
      <w:r>
        <w:t xml:space="preserve"> </w:t>
      </w:r>
      <w:proofErr w:type="spellStart"/>
      <w:r>
        <w:t>weissagung</w:t>
      </w:r>
      <w:proofErr w:type="spellEnd"/>
      <w:r>
        <w:t xml:space="preserve"> (sie </w:t>
      </w:r>
      <w:proofErr w:type="spellStart"/>
      <w:r>
        <w:t>wreden</w:t>
      </w:r>
      <w:proofErr w:type="spellEnd"/>
      <w:r>
        <w:t xml:space="preserve"> in nennen Herr der unser </w:t>
      </w:r>
      <w:proofErr w:type="spellStart"/>
      <w:r>
        <w:t>gerechtickeit</w:t>
      </w:r>
      <w:proofErr w:type="spellEnd"/>
      <w:r>
        <w:t xml:space="preserve"> ist) </w:t>
      </w:r>
      <w:proofErr w:type="spellStart"/>
      <w:r>
        <w:t>leren</w:t>
      </w:r>
      <w:proofErr w:type="spellEnd"/>
      <w:r>
        <w:t xml:space="preserve"> </w:t>
      </w:r>
      <w:proofErr w:type="spellStart"/>
      <w:r>
        <w:t>wil</w:t>
      </w:r>
      <w:proofErr w:type="spellEnd"/>
      <w:r>
        <w:t xml:space="preserve"> alle </w:t>
      </w:r>
      <w:proofErr w:type="spellStart"/>
      <w:r>
        <w:t>ubertretter</w:t>
      </w:r>
      <w:proofErr w:type="spellEnd"/>
      <w:r>
        <w:t xml:space="preserve"> der Zehen </w:t>
      </w:r>
      <w:proofErr w:type="spellStart"/>
      <w:r>
        <w:t>gebotte</w:t>
      </w:r>
      <w:proofErr w:type="spellEnd"/>
      <w:r>
        <w:t xml:space="preserve"> / </w:t>
      </w:r>
      <w:proofErr w:type="spellStart"/>
      <w:r>
        <w:t>nemlich</w:t>
      </w:r>
      <w:proofErr w:type="spellEnd"/>
      <w:r>
        <w:t xml:space="preserve"> / wenn sie </w:t>
      </w:r>
      <w:proofErr w:type="spellStart"/>
      <w:r>
        <w:t>irer</w:t>
      </w:r>
      <w:proofErr w:type="spellEnd"/>
      <w:r>
        <w:t xml:space="preserve"> </w:t>
      </w:r>
      <w:proofErr w:type="spellStart"/>
      <w:r>
        <w:t>ungerechtickeit</w:t>
      </w:r>
      <w:proofErr w:type="spellEnd"/>
      <w:r>
        <w:t xml:space="preserve"> halben Gottes ewigen </w:t>
      </w:r>
      <w:proofErr w:type="spellStart"/>
      <w:r>
        <w:t>zorn</w:t>
      </w:r>
      <w:proofErr w:type="spellEnd"/>
      <w:r>
        <w:t xml:space="preserve"> im gewissen </w:t>
      </w:r>
      <w:proofErr w:type="spellStart"/>
      <w:r>
        <w:t>fuelen</w:t>
      </w:r>
      <w:proofErr w:type="spellEnd"/>
      <w:r>
        <w:t xml:space="preserve"> / das sie ja keine </w:t>
      </w:r>
      <w:proofErr w:type="spellStart"/>
      <w:r>
        <w:t>werck</w:t>
      </w:r>
      <w:proofErr w:type="spellEnd"/>
      <w:r>
        <w:t xml:space="preserve"> des </w:t>
      </w:r>
      <w:proofErr w:type="spellStart"/>
      <w:r>
        <w:t>Gesetzs</w:t>
      </w:r>
      <w:proofErr w:type="spellEnd"/>
      <w:r>
        <w:t xml:space="preserve"> </w:t>
      </w:r>
      <w:proofErr w:type="spellStart"/>
      <w:r>
        <w:t>fur</w:t>
      </w:r>
      <w:proofErr w:type="spellEnd"/>
      <w:r>
        <w:t xml:space="preserve"> </w:t>
      </w:r>
      <w:proofErr w:type="spellStart"/>
      <w:r>
        <w:t>ire</w:t>
      </w:r>
      <w:proofErr w:type="spellEnd"/>
      <w:r>
        <w:t xml:space="preserve"> </w:t>
      </w:r>
      <w:proofErr w:type="spellStart"/>
      <w:r>
        <w:t>gerechtickeit</w:t>
      </w:r>
      <w:proofErr w:type="spellEnd"/>
      <w:r>
        <w:t xml:space="preserve"> halten / auch kein ander mittel suchen gerecht </w:t>
      </w:r>
      <w:proofErr w:type="spellStart"/>
      <w:r>
        <w:t>fur</w:t>
      </w:r>
      <w:proofErr w:type="spellEnd"/>
      <w:r>
        <w:t xml:space="preserve"> Gott </w:t>
      </w:r>
      <w:proofErr w:type="spellStart"/>
      <w:r>
        <w:t>zuwerden</w:t>
      </w:r>
      <w:proofErr w:type="spellEnd"/>
      <w:r>
        <w:t xml:space="preserve"> und das </w:t>
      </w:r>
      <w:proofErr w:type="spellStart"/>
      <w:r>
        <w:t>ewigeleben</w:t>
      </w:r>
      <w:proofErr w:type="spellEnd"/>
      <w:r>
        <w:t xml:space="preserve"> </w:t>
      </w:r>
      <w:proofErr w:type="spellStart"/>
      <w:r>
        <w:t>zuerlangen</w:t>
      </w:r>
      <w:proofErr w:type="spellEnd"/>
      <w:r>
        <w:t xml:space="preserve"> / denn den einigen </w:t>
      </w:r>
      <w:proofErr w:type="spellStart"/>
      <w:r>
        <w:t>Adoni</w:t>
      </w:r>
      <w:proofErr w:type="spellEnd"/>
      <w:r>
        <w:t xml:space="preserve"> JESUM CHRISTUM nach </w:t>
      </w:r>
      <w:proofErr w:type="spellStart"/>
      <w:r>
        <w:t>Gottlichen</w:t>
      </w:r>
      <w:proofErr w:type="spellEnd"/>
      <w:r>
        <w:t xml:space="preserve"> </w:t>
      </w:r>
      <w:proofErr w:type="spellStart"/>
      <w:r>
        <w:t>verheissungen</w:t>
      </w:r>
      <w:proofErr w:type="spellEnd"/>
      <w:r>
        <w:t xml:space="preserve"> </w:t>
      </w:r>
      <w:proofErr w:type="spellStart"/>
      <w:r>
        <w:t>geglewbet</w:t>
      </w:r>
      <w:proofErr w:type="spellEnd"/>
      <w:r>
        <w:t xml:space="preserve"> und </w:t>
      </w:r>
      <w:proofErr w:type="spellStart"/>
      <w:r>
        <w:t>bekand</w:t>
      </w:r>
      <w:proofErr w:type="spellEnd"/>
      <w:r>
        <w:t xml:space="preserve">. Wie aber Jes. </w:t>
      </w:r>
      <w:proofErr w:type="spellStart"/>
      <w:r>
        <w:t>Syr</w:t>
      </w:r>
      <w:proofErr w:type="spellEnd"/>
      <w:r>
        <w:t xml:space="preserve">. 49. spricht / Hesekiel </w:t>
      </w:r>
      <w:proofErr w:type="spellStart"/>
      <w:r>
        <w:t>verkuendiget</w:t>
      </w:r>
      <w:proofErr w:type="spellEnd"/>
      <w:r>
        <w:t xml:space="preserve"> den alleine </w:t>
      </w:r>
      <w:proofErr w:type="spellStart"/>
      <w:r>
        <w:t>trost</w:t>
      </w:r>
      <w:proofErr w:type="spellEnd"/>
      <w:r>
        <w:t xml:space="preserve"> die da recht thun: Und CHRISTUS das Evangelion niemand prediget denn </w:t>
      </w:r>
      <w:proofErr w:type="spellStart"/>
      <w:r>
        <w:t>bussern</w:t>
      </w:r>
      <w:proofErr w:type="spellEnd"/>
      <w:r>
        <w:t xml:space="preserve"> / das ist die vom </w:t>
      </w:r>
      <w:proofErr w:type="spellStart"/>
      <w:r>
        <w:t>boesen</w:t>
      </w:r>
      <w:proofErr w:type="spellEnd"/>
      <w:r>
        <w:t xml:space="preserve"> lassen und </w:t>
      </w:r>
      <w:proofErr w:type="spellStart"/>
      <w:r>
        <w:t>guttes</w:t>
      </w:r>
      <w:proofErr w:type="spellEnd"/>
      <w:r>
        <w:t xml:space="preserve"> thun. Also </w:t>
      </w:r>
      <w:proofErr w:type="spellStart"/>
      <w:r>
        <w:t>wil</w:t>
      </w:r>
      <w:proofErr w:type="spellEnd"/>
      <w:r>
        <w:t xml:space="preserve"> Gott haben von den </w:t>
      </w:r>
      <w:proofErr w:type="spellStart"/>
      <w:r>
        <w:t>Evangelsichen</w:t>
      </w:r>
      <w:proofErr w:type="spellEnd"/>
      <w:r>
        <w:t xml:space="preserve"> die CHRISTUM </w:t>
      </w:r>
      <w:proofErr w:type="spellStart"/>
      <w:r>
        <w:t>fur</w:t>
      </w:r>
      <w:proofErr w:type="spellEnd"/>
      <w:r>
        <w:t xml:space="preserve"> </w:t>
      </w:r>
      <w:proofErr w:type="spellStart"/>
      <w:r>
        <w:t>ir</w:t>
      </w:r>
      <w:proofErr w:type="spellEnd"/>
      <w:r>
        <w:t xml:space="preserve"> einig und ewig </w:t>
      </w:r>
      <w:proofErr w:type="spellStart"/>
      <w:r>
        <w:t>gerechtickeit</w:t>
      </w:r>
      <w:proofErr w:type="spellEnd"/>
      <w:r>
        <w:t xml:space="preserve"> halten und durch den </w:t>
      </w:r>
      <w:proofErr w:type="spellStart"/>
      <w:r>
        <w:t>glawben</w:t>
      </w:r>
      <w:proofErr w:type="spellEnd"/>
      <w:r>
        <w:t xml:space="preserve"> an CHRISTUM nach </w:t>
      </w:r>
      <w:proofErr w:type="spellStart"/>
      <w:r>
        <w:t>Gottlichen</w:t>
      </w:r>
      <w:proofErr w:type="spellEnd"/>
      <w:r>
        <w:t xml:space="preserve"> </w:t>
      </w:r>
      <w:proofErr w:type="spellStart"/>
      <w:r>
        <w:t>verheissungen</w:t>
      </w:r>
      <w:proofErr w:type="spellEnd"/>
      <w:r>
        <w:t xml:space="preserve"> gerecht </w:t>
      </w:r>
      <w:proofErr w:type="spellStart"/>
      <w:r>
        <w:t>fur</w:t>
      </w:r>
      <w:proofErr w:type="spellEnd"/>
      <w:r>
        <w:t xml:space="preserve"> Gott sind und selig / das sie durch des heiligen Geists gaben nach den Zehen </w:t>
      </w:r>
      <w:proofErr w:type="spellStart"/>
      <w:r>
        <w:t>gebotten</w:t>
      </w:r>
      <w:proofErr w:type="spellEnd"/>
      <w:r>
        <w:t xml:space="preserve"> leben in </w:t>
      </w:r>
      <w:proofErr w:type="spellStart"/>
      <w:r>
        <w:t>diser</w:t>
      </w:r>
      <w:proofErr w:type="spellEnd"/>
      <w:r>
        <w:t xml:space="preserve"> </w:t>
      </w:r>
      <w:proofErr w:type="spellStart"/>
      <w:r>
        <w:t>welt</w:t>
      </w:r>
      <w:proofErr w:type="spellEnd"/>
      <w:r>
        <w:t xml:space="preserve"> und </w:t>
      </w:r>
      <w:proofErr w:type="spellStart"/>
      <w:r>
        <w:t>wercke</w:t>
      </w:r>
      <w:proofErr w:type="spellEnd"/>
      <w:r>
        <w:t xml:space="preserve"> thun </w:t>
      </w:r>
      <w:proofErr w:type="spellStart"/>
      <w:r>
        <w:t>ires</w:t>
      </w:r>
      <w:proofErr w:type="spellEnd"/>
      <w:r>
        <w:t xml:space="preserve"> </w:t>
      </w:r>
      <w:proofErr w:type="spellStart"/>
      <w:r>
        <w:t>beruffes</w:t>
      </w:r>
      <w:proofErr w:type="spellEnd"/>
      <w:r>
        <w:t xml:space="preserve"> in der </w:t>
      </w:r>
      <w:proofErr w:type="spellStart"/>
      <w:r>
        <w:t>Schrifft</w:t>
      </w:r>
      <w:proofErr w:type="spellEnd"/>
      <w:r>
        <w:t xml:space="preserve"> ausgedruckt. Doch on alles </w:t>
      </w:r>
      <w:proofErr w:type="spellStart"/>
      <w:r>
        <w:t>gesuche</w:t>
      </w:r>
      <w:proofErr w:type="spellEnd"/>
      <w:r>
        <w:t xml:space="preserve"> / wie die Apostel sprachen: Wir sind </w:t>
      </w:r>
      <w:proofErr w:type="spellStart"/>
      <w:r>
        <w:t>unnuetze</w:t>
      </w:r>
      <w:proofErr w:type="spellEnd"/>
      <w:r>
        <w:t xml:space="preserve"> knechte / </w:t>
      </w:r>
      <w:proofErr w:type="spellStart"/>
      <w:r>
        <w:t>williglich</w:t>
      </w:r>
      <w:proofErr w:type="spellEnd"/>
      <w:r>
        <w:t xml:space="preserve"> als </w:t>
      </w:r>
      <w:proofErr w:type="spellStart"/>
      <w:r>
        <w:t>Zacheus</w:t>
      </w:r>
      <w:proofErr w:type="spellEnd"/>
      <w:r>
        <w:t xml:space="preserve"> Lu. 19. sprach / Herr ich gebe mein gut halb den armen und hab ich </w:t>
      </w:r>
      <w:proofErr w:type="spellStart"/>
      <w:r>
        <w:t>iemand</w:t>
      </w:r>
      <w:proofErr w:type="spellEnd"/>
      <w:r>
        <w:t xml:space="preserve"> </w:t>
      </w:r>
      <w:proofErr w:type="spellStart"/>
      <w:r>
        <w:t>betroben</w:t>
      </w:r>
      <w:proofErr w:type="spellEnd"/>
      <w:r>
        <w:t xml:space="preserve"> so </w:t>
      </w:r>
      <w:proofErr w:type="spellStart"/>
      <w:r>
        <w:t>geb</w:t>
      </w:r>
      <w:proofErr w:type="spellEnd"/>
      <w:r>
        <w:t xml:space="preserve"> </w:t>
      </w:r>
      <w:proofErr w:type="spellStart"/>
      <w:r>
        <w:t>ichs</w:t>
      </w:r>
      <w:proofErr w:type="spellEnd"/>
      <w:r>
        <w:t xml:space="preserve"> </w:t>
      </w:r>
      <w:proofErr w:type="spellStart"/>
      <w:r>
        <w:t>vierfeltig</w:t>
      </w:r>
      <w:proofErr w:type="spellEnd"/>
      <w:r>
        <w:t xml:space="preserve"> wider: aus </w:t>
      </w:r>
      <w:proofErr w:type="spellStart"/>
      <w:r>
        <w:t>lautter</w:t>
      </w:r>
      <w:proofErr w:type="spellEnd"/>
      <w:r>
        <w:t xml:space="preserve"> </w:t>
      </w:r>
      <w:proofErr w:type="spellStart"/>
      <w:r>
        <w:t>erbarmung</w:t>
      </w:r>
      <w:proofErr w:type="spellEnd"/>
      <w:r>
        <w:t xml:space="preserve"> gegen dem </w:t>
      </w:r>
      <w:proofErr w:type="spellStart"/>
      <w:r>
        <w:t>nehisten</w:t>
      </w:r>
      <w:proofErr w:type="spellEnd"/>
      <w:r>
        <w:t xml:space="preserve"> so unsers </w:t>
      </w:r>
      <w:proofErr w:type="spellStart"/>
      <w:r>
        <w:t>rats</w:t>
      </w:r>
      <w:proofErr w:type="spellEnd"/>
      <w:r>
        <w:t xml:space="preserve"> und </w:t>
      </w:r>
      <w:proofErr w:type="spellStart"/>
      <w:r>
        <w:t>huelffe</w:t>
      </w:r>
      <w:proofErr w:type="spellEnd"/>
      <w:r>
        <w:t xml:space="preserve"> </w:t>
      </w:r>
      <w:proofErr w:type="spellStart"/>
      <w:r>
        <w:t>bedarff</w:t>
      </w:r>
      <w:proofErr w:type="spellEnd"/>
      <w:r>
        <w:t xml:space="preserve"> / wie CHRISTUS. Und </w:t>
      </w:r>
      <w:proofErr w:type="spellStart"/>
      <w:r>
        <w:t>E.F.G</w:t>
      </w:r>
      <w:proofErr w:type="spellEnd"/>
      <w:r>
        <w:t xml:space="preserve">. </w:t>
      </w:r>
      <w:proofErr w:type="spellStart"/>
      <w:r>
        <w:t>umb</w:t>
      </w:r>
      <w:proofErr w:type="spellEnd"/>
      <w:r>
        <w:t xml:space="preserve"> nichts anders willen in </w:t>
      </w:r>
      <w:proofErr w:type="spellStart"/>
      <w:r>
        <w:t>diser</w:t>
      </w:r>
      <w:proofErr w:type="spellEnd"/>
      <w:r>
        <w:t xml:space="preserve"> letzten und </w:t>
      </w:r>
      <w:proofErr w:type="spellStart"/>
      <w:r>
        <w:t>ergisten</w:t>
      </w:r>
      <w:proofErr w:type="spellEnd"/>
      <w:r>
        <w:t xml:space="preserve"> zeit Gott mehr gehorsam ist denn </w:t>
      </w:r>
      <w:proofErr w:type="spellStart"/>
      <w:r>
        <w:t>menschen</w:t>
      </w:r>
      <w:proofErr w:type="spellEnd"/>
      <w:r>
        <w:t xml:space="preserve"> / Kirchen und Schule versorget mit geistreichen Theologen und </w:t>
      </w:r>
      <w:proofErr w:type="spellStart"/>
      <w:r>
        <w:t>gelerten</w:t>
      </w:r>
      <w:proofErr w:type="spellEnd"/>
      <w:r>
        <w:t xml:space="preserve"> Schulmeistern / gegen die </w:t>
      </w:r>
      <w:proofErr w:type="spellStart"/>
      <w:r>
        <w:t>unterthanen</w:t>
      </w:r>
      <w:proofErr w:type="spellEnd"/>
      <w:r>
        <w:t xml:space="preserve"> sich </w:t>
      </w:r>
      <w:proofErr w:type="spellStart"/>
      <w:r>
        <w:t>helt</w:t>
      </w:r>
      <w:proofErr w:type="spellEnd"/>
      <w:r>
        <w:t xml:space="preserve"> wie ein </w:t>
      </w:r>
      <w:proofErr w:type="spellStart"/>
      <w:r>
        <w:t>iunger</w:t>
      </w:r>
      <w:proofErr w:type="spellEnd"/>
      <w:r>
        <w:t xml:space="preserve"> </w:t>
      </w:r>
      <w:proofErr w:type="spellStart"/>
      <w:r>
        <w:t>vater</w:t>
      </w:r>
      <w:proofErr w:type="spellEnd"/>
      <w:r>
        <w:t xml:space="preserve"> des Vaterlandes / nach </w:t>
      </w:r>
      <w:proofErr w:type="spellStart"/>
      <w:r>
        <w:t>E.F.G</w:t>
      </w:r>
      <w:proofErr w:type="spellEnd"/>
      <w:r>
        <w:t xml:space="preserve">. </w:t>
      </w:r>
      <w:proofErr w:type="spellStart"/>
      <w:r>
        <w:t>beruff</w:t>
      </w:r>
      <w:proofErr w:type="spellEnd"/>
      <w:r>
        <w:t xml:space="preserve"> in der </w:t>
      </w:r>
      <w:proofErr w:type="spellStart"/>
      <w:r>
        <w:t>Schrifft</w:t>
      </w:r>
      <w:proofErr w:type="spellEnd"/>
      <w:r>
        <w:t xml:space="preserve"> ausgedruckt / denn das sie den </w:t>
      </w:r>
      <w:proofErr w:type="spellStart"/>
      <w:r>
        <w:t>adonai</w:t>
      </w:r>
      <w:proofErr w:type="spellEnd"/>
      <w:r>
        <w:t xml:space="preserve"> JESUM CHRISTUM </w:t>
      </w:r>
      <w:proofErr w:type="spellStart"/>
      <w:r>
        <w:t>fur</w:t>
      </w:r>
      <w:proofErr w:type="spellEnd"/>
      <w:r>
        <w:t xml:space="preserve"> </w:t>
      </w:r>
      <w:proofErr w:type="spellStart"/>
      <w:r>
        <w:t>ire</w:t>
      </w:r>
      <w:proofErr w:type="spellEnd"/>
      <w:r>
        <w:t xml:space="preserve"> </w:t>
      </w:r>
      <w:proofErr w:type="spellStart"/>
      <w:r>
        <w:t>einigundewige</w:t>
      </w:r>
      <w:proofErr w:type="spellEnd"/>
      <w:r>
        <w:t xml:space="preserve"> </w:t>
      </w:r>
      <w:proofErr w:type="spellStart"/>
      <w:r>
        <w:t>gerechtickeit</w:t>
      </w:r>
      <w:proofErr w:type="spellEnd"/>
      <w:r>
        <w:t xml:space="preserve"> </w:t>
      </w:r>
      <w:proofErr w:type="spellStart"/>
      <w:r>
        <w:t>fur</w:t>
      </w:r>
      <w:proofErr w:type="spellEnd"/>
      <w:r>
        <w:t xml:space="preserve"> Gott </w:t>
      </w:r>
      <w:proofErr w:type="spellStart"/>
      <w:r>
        <w:t>helt</w:t>
      </w:r>
      <w:proofErr w:type="spellEnd"/>
      <w:r>
        <w:t xml:space="preserve"> / und </w:t>
      </w:r>
      <w:proofErr w:type="spellStart"/>
      <w:r>
        <w:t>irer</w:t>
      </w:r>
      <w:proofErr w:type="spellEnd"/>
      <w:r>
        <w:t xml:space="preserve"> ewigen </w:t>
      </w:r>
      <w:proofErr w:type="spellStart"/>
      <w:r>
        <w:t>selickeit</w:t>
      </w:r>
      <w:proofErr w:type="spellEnd"/>
      <w:r>
        <w:t xml:space="preserve"> bei Gott im </w:t>
      </w:r>
      <w:proofErr w:type="spellStart"/>
      <w:r>
        <w:t>Himelreich</w:t>
      </w:r>
      <w:proofErr w:type="spellEnd"/>
      <w:r>
        <w:t xml:space="preserve"> durch den </w:t>
      </w:r>
      <w:proofErr w:type="spellStart"/>
      <w:r>
        <w:t>blossen</w:t>
      </w:r>
      <w:proofErr w:type="spellEnd"/>
      <w:r>
        <w:t xml:space="preserve"> </w:t>
      </w:r>
      <w:proofErr w:type="spellStart"/>
      <w:r>
        <w:t>glawben</w:t>
      </w:r>
      <w:proofErr w:type="spellEnd"/>
      <w:r>
        <w:t xml:space="preserve"> </w:t>
      </w:r>
      <w:proofErr w:type="spellStart"/>
      <w:r>
        <w:t>Gottlicher</w:t>
      </w:r>
      <w:proofErr w:type="spellEnd"/>
      <w:r>
        <w:t xml:space="preserve"> </w:t>
      </w:r>
      <w:proofErr w:type="spellStart"/>
      <w:r>
        <w:t>verheissunge</w:t>
      </w:r>
      <w:proofErr w:type="spellEnd"/>
      <w:r>
        <w:t xml:space="preserve"> so </w:t>
      </w:r>
      <w:proofErr w:type="spellStart"/>
      <w:r>
        <w:t>gewis</w:t>
      </w:r>
      <w:proofErr w:type="spellEnd"/>
      <w:r>
        <w:t xml:space="preserve"> ist / als Gott nicht liegen </w:t>
      </w:r>
      <w:proofErr w:type="spellStart"/>
      <w:r>
        <w:t>kan</w:t>
      </w:r>
      <w:proofErr w:type="spellEnd"/>
      <w:r>
        <w:t xml:space="preserve"> und unsere </w:t>
      </w:r>
      <w:proofErr w:type="spellStart"/>
      <w:r>
        <w:t>suendliche</w:t>
      </w:r>
      <w:proofErr w:type="spellEnd"/>
      <w:r>
        <w:t xml:space="preserve"> schwache sterbliche leibe CHRISTI </w:t>
      </w:r>
      <w:proofErr w:type="spellStart"/>
      <w:r>
        <w:t>verkleretem</w:t>
      </w:r>
      <w:proofErr w:type="spellEnd"/>
      <w:r>
        <w:t xml:space="preserve"> </w:t>
      </w:r>
      <w:proofErr w:type="spellStart"/>
      <w:r>
        <w:t>Himlischen</w:t>
      </w:r>
      <w:proofErr w:type="spellEnd"/>
      <w:r>
        <w:t xml:space="preserve"> unsterblichem leib </w:t>
      </w:r>
      <w:proofErr w:type="spellStart"/>
      <w:r>
        <w:t>ehrnlich</w:t>
      </w:r>
      <w:proofErr w:type="spellEnd"/>
      <w:r>
        <w:t xml:space="preserve"> werden sollen am </w:t>
      </w:r>
      <w:proofErr w:type="spellStart"/>
      <w:r>
        <w:t>Juengstentage</w:t>
      </w:r>
      <w:proofErr w:type="spellEnd"/>
      <w:r>
        <w:t xml:space="preserve">. </w:t>
      </w:r>
    </w:p>
    <w:p w14:paraId="7A6A84A4" w14:textId="77777777" w:rsidR="00A07F1F" w:rsidRDefault="00A07F1F" w:rsidP="00A07F1F">
      <w:pPr>
        <w:pStyle w:val="StandardWeb"/>
      </w:pPr>
      <w:r>
        <w:t xml:space="preserve">Solchem Exempel </w:t>
      </w:r>
      <w:proofErr w:type="spellStart"/>
      <w:r>
        <w:t>E.F.G</w:t>
      </w:r>
      <w:proofErr w:type="spellEnd"/>
      <w:r>
        <w:t xml:space="preserve">. Gott </w:t>
      </w:r>
      <w:proofErr w:type="spellStart"/>
      <w:r>
        <w:t>zufuerchten</w:t>
      </w:r>
      <w:proofErr w:type="spellEnd"/>
      <w:r>
        <w:t xml:space="preserve"> CHRISTO </w:t>
      </w:r>
      <w:proofErr w:type="spellStart"/>
      <w:r>
        <w:t>zuglewben</w:t>
      </w:r>
      <w:proofErr w:type="spellEnd"/>
      <w:r>
        <w:t xml:space="preserve"> </w:t>
      </w:r>
      <w:proofErr w:type="spellStart"/>
      <w:r>
        <w:t>wercke</w:t>
      </w:r>
      <w:proofErr w:type="spellEnd"/>
      <w:r>
        <w:t xml:space="preserve"> seines </w:t>
      </w:r>
      <w:proofErr w:type="spellStart"/>
      <w:r>
        <w:t>beruffes</w:t>
      </w:r>
      <w:proofErr w:type="spellEnd"/>
      <w:r>
        <w:t xml:space="preserve"> </w:t>
      </w:r>
      <w:proofErr w:type="spellStart"/>
      <w:r>
        <w:t>zuthun</w:t>
      </w:r>
      <w:proofErr w:type="spellEnd"/>
      <w:r>
        <w:t xml:space="preserve"> / </w:t>
      </w:r>
      <w:proofErr w:type="spellStart"/>
      <w:r>
        <w:t>muegen</w:t>
      </w:r>
      <w:proofErr w:type="spellEnd"/>
      <w:r>
        <w:t xml:space="preserve"> alle Christliche </w:t>
      </w:r>
      <w:proofErr w:type="spellStart"/>
      <w:r>
        <w:t>Fuersten</w:t>
      </w:r>
      <w:proofErr w:type="spellEnd"/>
      <w:r>
        <w:t xml:space="preserve"> </w:t>
      </w:r>
      <w:proofErr w:type="spellStart"/>
      <w:r>
        <w:t>sampt</w:t>
      </w:r>
      <w:proofErr w:type="spellEnd"/>
      <w:r>
        <w:t xml:space="preserve"> </w:t>
      </w:r>
      <w:proofErr w:type="spellStart"/>
      <w:r>
        <w:t>iren</w:t>
      </w:r>
      <w:proofErr w:type="spellEnd"/>
      <w:r>
        <w:t xml:space="preserve"> </w:t>
      </w:r>
      <w:proofErr w:type="spellStart"/>
      <w:r>
        <w:t>unterthanen</w:t>
      </w:r>
      <w:proofErr w:type="spellEnd"/>
      <w:r>
        <w:t xml:space="preserve"> </w:t>
      </w:r>
      <w:proofErr w:type="spellStart"/>
      <w:r>
        <w:t>wol</w:t>
      </w:r>
      <w:proofErr w:type="spellEnd"/>
      <w:r>
        <w:t xml:space="preserve"> nachfolgen und die </w:t>
      </w:r>
      <w:proofErr w:type="spellStart"/>
      <w:r>
        <w:t>fur</w:t>
      </w:r>
      <w:proofErr w:type="spellEnd"/>
      <w:r>
        <w:t xml:space="preserve"> rechte </w:t>
      </w:r>
      <w:proofErr w:type="spellStart"/>
      <w:r>
        <w:t>lerer</w:t>
      </w:r>
      <w:proofErr w:type="spellEnd"/>
      <w:r>
        <w:t xml:space="preserve"> halten und beschirmen so von der </w:t>
      </w:r>
      <w:proofErr w:type="spellStart"/>
      <w:r>
        <w:t>gerechtickeit</w:t>
      </w:r>
      <w:proofErr w:type="spellEnd"/>
      <w:r>
        <w:t xml:space="preserve"> des </w:t>
      </w:r>
      <w:proofErr w:type="spellStart"/>
      <w:r>
        <w:t>Gesetzs</w:t>
      </w:r>
      <w:proofErr w:type="spellEnd"/>
      <w:r>
        <w:t xml:space="preserve"> die </w:t>
      </w:r>
      <w:proofErr w:type="spellStart"/>
      <w:r>
        <w:t>fur</w:t>
      </w:r>
      <w:proofErr w:type="spellEnd"/>
      <w:r>
        <w:t xml:space="preserve"> den </w:t>
      </w:r>
      <w:proofErr w:type="spellStart"/>
      <w:r>
        <w:t>menschen</w:t>
      </w:r>
      <w:proofErr w:type="spellEnd"/>
      <w:r>
        <w:t xml:space="preserve"> gilt / und von der </w:t>
      </w:r>
      <w:proofErr w:type="spellStart"/>
      <w:r>
        <w:t>gerechtickeit</w:t>
      </w:r>
      <w:proofErr w:type="spellEnd"/>
      <w:r>
        <w:t xml:space="preserve"> des </w:t>
      </w:r>
      <w:proofErr w:type="spellStart"/>
      <w:r>
        <w:t>glawbens</w:t>
      </w:r>
      <w:proofErr w:type="spellEnd"/>
      <w:r>
        <w:t xml:space="preserve"> die </w:t>
      </w:r>
      <w:proofErr w:type="spellStart"/>
      <w:r>
        <w:t>fur</w:t>
      </w:r>
      <w:proofErr w:type="spellEnd"/>
      <w:r>
        <w:t xml:space="preserve"> Gotts </w:t>
      </w:r>
      <w:proofErr w:type="spellStart"/>
      <w:r>
        <w:t>gericht</w:t>
      </w:r>
      <w:proofErr w:type="spellEnd"/>
      <w:r>
        <w:t xml:space="preserve"> gilt / unterschiedlich predigen / wie Jeremia: die aber </w:t>
      </w:r>
      <w:proofErr w:type="spellStart"/>
      <w:r>
        <w:t>fur</w:t>
      </w:r>
      <w:proofErr w:type="spellEnd"/>
      <w:r>
        <w:t xml:space="preserve"> </w:t>
      </w:r>
      <w:proofErr w:type="spellStart"/>
      <w:r>
        <w:t>falschelerer</w:t>
      </w:r>
      <w:proofErr w:type="spellEnd"/>
      <w:r>
        <w:t xml:space="preserve"> halten und sie fliehen als </w:t>
      </w:r>
      <w:hyperlink r:id="rId6" w:tooltip="autoren:d:draconites:basiliskeneierbrueter" w:history="1">
        <w:proofErr w:type="spellStart"/>
        <w:r>
          <w:rPr>
            <w:rStyle w:val="Hyperlink"/>
          </w:rPr>
          <w:t>BasiliskenEierbrueter</w:t>
        </w:r>
        <w:proofErr w:type="spellEnd"/>
      </w:hyperlink>
      <w:r>
        <w:t xml:space="preserve"> und </w:t>
      </w:r>
      <w:proofErr w:type="spellStart"/>
      <w:r>
        <w:t>Spinnewebwircker</w:t>
      </w:r>
      <w:proofErr w:type="spellEnd"/>
      <w:r>
        <w:t xml:space="preserve"> so wider Jeremia predigen und nicht alleine Gesetz und Evangelion nicht unterschiedlich treiben sondern auch nichts </w:t>
      </w:r>
      <w:proofErr w:type="spellStart"/>
      <w:r>
        <w:t>dennmenschenlere</w:t>
      </w:r>
      <w:proofErr w:type="spellEnd"/>
      <w:r>
        <w:t xml:space="preserve"> speien und </w:t>
      </w:r>
      <w:proofErr w:type="spellStart"/>
      <w:r>
        <w:t>Selemorden</w:t>
      </w:r>
      <w:proofErr w:type="spellEnd"/>
      <w:r>
        <w:t xml:space="preserve"> </w:t>
      </w:r>
      <w:proofErr w:type="spellStart"/>
      <w:r>
        <w:t>konnen</w:t>
      </w:r>
      <w:proofErr w:type="spellEnd"/>
      <w:r>
        <w:t xml:space="preserve">. Es </w:t>
      </w:r>
      <w:proofErr w:type="spellStart"/>
      <w:r>
        <w:t>geluestet</w:t>
      </w:r>
      <w:proofErr w:type="spellEnd"/>
      <w:r>
        <w:t xml:space="preserve"> mich aber von </w:t>
      </w:r>
      <w:proofErr w:type="spellStart"/>
      <w:r>
        <w:t>hertzen</w:t>
      </w:r>
      <w:proofErr w:type="spellEnd"/>
      <w:r>
        <w:t xml:space="preserve"> in CHRISTO das </w:t>
      </w:r>
      <w:proofErr w:type="spellStart"/>
      <w:r>
        <w:t>E.F.G</w:t>
      </w:r>
      <w:proofErr w:type="spellEnd"/>
      <w:r>
        <w:t xml:space="preserve">. nicht alleine Gotts </w:t>
      </w:r>
      <w:proofErr w:type="spellStart"/>
      <w:r>
        <w:t>wortt</w:t>
      </w:r>
      <w:proofErr w:type="spellEnd"/>
      <w:r>
        <w:t xml:space="preserve"> bekennet und </w:t>
      </w:r>
      <w:proofErr w:type="spellStart"/>
      <w:r>
        <w:t>wogets</w:t>
      </w:r>
      <w:proofErr w:type="spellEnd"/>
      <w:r>
        <w:t xml:space="preserve"> mit </w:t>
      </w:r>
      <w:proofErr w:type="spellStart"/>
      <w:r>
        <w:t>gantzem</w:t>
      </w:r>
      <w:proofErr w:type="spellEnd"/>
      <w:r>
        <w:t xml:space="preserve"> </w:t>
      </w:r>
      <w:proofErr w:type="spellStart"/>
      <w:r>
        <w:t>hertzen</w:t>
      </w:r>
      <w:proofErr w:type="spellEnd"/>
      <w:r>
        <w:t xml:space="preserve"> </w:t>
      </w:r>
      <w:proofErr w:type="spellStart"/>
      <w:r>
        <w:t>auff</w:t>
      </w:r>
      <w:proofErr w:type="spellEnd"/>
      <w:r>
        <w:t xml:space="preserve"> den </w:t>
      </w:r>
      <w:proofErr w:type="spellStart"/>
      <w:r>
        <w:t>Hern</w:t>
      </w:r>
      <w:proofErr w:type="spellEnd"/>
      <w:r>
        <w:t xml:space="preserve"> wie Josias / sondern auch ein </w:t>
      </w:r>
      <w:proofErr w:type="spellStart"/>
      <w:r>
        <w:t>gnediges</w:t>
      </w:r>
      <w:proofErr w:type="spellEnd"/>
      <w:r>
        <w:t xml:space="preserve"> </w:t>
      </w:r>
      <w:proofErr w:type="spellStart"/>
      <w:r>
        <w:t>aug</w:t>
      </w:r>
      <w:proofErr w:type="spellEnd"/>
      <w:r>
        <w:t xml:space="preserve"> hat </w:t>
      </w:r>
      <w:proofErr w:type="spellStart"/>
      <w:r>
        <w:t>auff</w:t>
      </w:r>
      <w:proofErr w:type="spellEnd"/>
      <w:r>
        <w:t xml:space="preserve"> die </w:t>
      </w:r>
      <w:proofErr w:type="spellStart"/>
      <w:r>
        <w:t>mutter</w:t>
      </w:r>
      <w:proofErr w:type="spellEnd"/>
      <w:r>
        <w:t xml:space="preserve"> aller ehren und </w:t>
      </w:r>
      <w:proofErr w:type="spellStart"/>
      <w:r>
        <w:t>tugent</w:t>
      </w:r>
      <w:proofErr w:type="spellEnd"/>
      <w:r>
        <w:t xml:space="preserve"> / zu welcher ich </w:t>
      </w:r>
      <w:proofErr w:type="spellStart"/>
      <w:r>
        <w:t>gnediglich</w:t>
      </w:r>
      <w:proofErr w:type="spellEnd"/>
      <w:r>
        <w:t xml:space="preserve"> </w:t>
      </w:r>
      <w:proofErr w:type="spellStart"/>
      <w:r>
        <w:t>beruffen</w:t>
      </w:r>
      <w:proofErr w:type="spellEnd"/>
      <w:r>
        <w:t xml:space="preserve"> </w:t>
      </w:r>
      <w:proofErr w:type="spellStart"/>
      <w:r>
        <w:t>komen</w:t>
      </w:r>
      <w:proofErr w:type="spellEnd"/>
      <w:r>
        <w:t xml:space="preserve"> </w:t>
      </w:r>
      <w:proofErr w:type="spellStart"/>
      <w:r>
        <w:t>were</w:t>
      </w:r>
      <w:proofErr w:type="spellEnd"/>
      <w:r>
        <w:t xml:space="preserve"> / so es Gott </w:t>
      </w:r>
      <w:proofErr w:type="spellStart"/>
      <w:r>
        <w:t>hette</w:t>
      </w:r>
      <w:proofErr w:type="spellEnd"/>
      <w:r>
        <w:t xml:space="preserve"> </w:t>
      </w:r>
      <w:proofErr w:type="spellStart"/>
      <w:r>
        <w:t>gewolt</w:t>
      </w:r>
      <w:proofErr w:type="spellEnd"/>
      <w:r>
        <w:t xml:space="preserve"> das ich </w:t>
      </w:r>
      <w:proofErr w:type="spellStart"/>
      <w:r>
        <w:t>daselbs</w:t>
      </w:r>
      <w:proofErr w:type="spellEnd"/>
      <w:r>
        <w:t xml:space="preserve"> alle Gottes </w:t>
      </w:r>
      <w:proofErr w:type="spellStart"/>
      <w:r>
        <w:t>verheissunge</w:t>
      </w:r>
      <w:proofErr w:type="spellEnd"/>
      <w:r>
        <w:t xml:space="preserve"> </w:t>
      </w:r>
      <w:proofErr w:type="spellStart"/>
      <w:r>
        <w:t>figure</w:t>
      </w:r>
      <w:proofErr w:type="spellEnd"/>
      <w:r>
        <w:t xml:space="preserve"> </w:t>
      </w:r>
      <w:proofErr w:type="spellStart"/>
      <w:r>
        <w:t>gesichte</w:t>
      </w:r>
      <w:proofErr w:type="spellEnd"/>
      <w:r>
        <w:t xml:space="preserve"> von CHRISTO und der Christenheit aus Mose und allen Propheten </w:t>
      </w:r>
      <w:proofErr w:type="spellStart"/>
      <w:r>
        <w:t>volendet</w:t>
      </w:r>
      <w:proofErr w:type="spellEnd"/>
      <w:r>
        <w:t xml:space="preserve"> </w:t>
      </w:r>
      <w:proofErr w:type="spellStart"/>
      <w:r>
        <w:t>solt</w:t>
      </w:r>
      <w:proofErr w:type="spellEnd"/>
      <w:r>
        <w:t xml:space="preserve"> haben. Denn ich auch gerne dazu </w:t>
      </w:r>
      <w:proofErr w:type="spellStart"/>
      <w:r>
        <w:t>geholffen</w:t>
      </w:r>
      <w:proofErr w:type="spellEnd"/>
      <w:r>
        <w:t xml:space="preserve"> </w:t>
      </w:r>
      <w:proofErr w:type="spellStart"/>
      <w:r>
        <w:t>hette</w:t>
      </w:r>
      <w:proofErr w:type="spellEnd"/>
      <w:r>
        <w:t xml:space="preserve"> das die Bibel zu Rostock gedruckt und in Mose und den Propheten CHRISTUS mit seinem Reich so </w:t>
      </w:r>
      <w:proofErr w:type="spellStart"/>
      <w:r>
        <w:t>gezeiget</w:t>
      </w:r>
      <w:proofErr w:type="spellEnd"/>
      <w:r>
        <w:t xml:space="preserve"> </w:t>
      </w:r>
      <w:proofErr w:type="spellStart"/>
      <w:r>
        <w:t>were</w:t>
      </w:r>
      <w:proofErr w:type="spellEnd"/>
      <w:r>
        <w:t xml:space="preserve"> / als ich in meiner Bibel gezeichnet / in welcher einem </w:t>
      </w:r>
      <w:proofErr w:type="spellStart"/>
      <w:r>
        <w:t>iglichen</w:t>
      </w:r>
      <w:proofErr w:type="spellEnd"/>
      <w:r>
        <w:t xml:space="preserve"> </w:t>
      </w:r>
      <w:proofErr w:type="spellStart"/>
      <w:r>
        <w:t>Ebreischen</w:t>
      </w:r>
      <w:proofErr w:type="spellEnd"/>
      <w:r>
        <w:t xml:space="preserve"> </w:t>
      </w:r>
      <w:proofErr w:type="spellStart"/>
      <w:r>
        <w:t>wortt</w:t>
      </w:r>
      <w:proofErr w:type="spellEnd"/>
      <w:r>
        <w:t xml:space="preserve"> ein Griechisch </w:t>
      </w:r>
      <w:proofErr w:type="spellStart"/>
      <w:r>
        <w:t>Latinsch</w:t>
      </w:r>
      <w:proofErr w:type="spellEnd"/>
      <w:r>
        <w:t xml:space="preserve"> </w:t>
      </w:r>
      <w:proofErr w:type="spellStart"/>
      <w:r>
        <w:t>Deudsch</w:t>
      </w:r>
      <w:proofErr w:type="spellEnd"/>
      <w:r>
        <w:t xml:space="preserve"> unterschrieben und alles was vom Reich CHRISTI mit roten Buchstaben geschrieben ist. Der heilig Geist unsers Heilandes JESU CHRISTI las mich sehen mein </w:t>
      </w:r>
      <w:proofErr w:type="spellStart"/>
      <w:r>
        <w:t>lebenlang</w:t>
      </w:r>
      <w:proofErr w:type="spellEnd"/>
      <w:r>
        <w:t xml:space="preserve"> das die </w:t>
      </w:r>
      <w:proofErr w:type="spellStart"/>
      <w:r>
        <w:t>lobliche</w:t>
      </w:r>
      <w:proofErr w:type="spellEnd"/>
      <w:r>
        <w:t xml:space="preserve"> Regenten des Hauses Meckelburg </w:t>
      </w:r>
      <w:proofErr w:type="spellStart"/>
      <w:r>
        <w:t>sampt</w:t>
      </w:r>
      <w:proofErr w:type="spellEnd"/>
      <w:r>
        <w:t xml:space="preserve"> </w:t>
      </w:r>
      <w:proofErr w:type="spellStart"/>
      <w:r>
        <w:t>iren</w:t>
      </w:r>
      <w:proofErr w:type="spellEnd"/>
      <w:r>
        <w:t xml:space="preserve"> </w:t>
      </w:r>
      <w:proofErr w:type="spellStart"/>
      <w:r>
        <w:t>unterthanen</w:t>
      </w:r>
      <w:proofErr w:type="spellEnd"/>
      <w:r>
        <w:t xml:space="preserve"> Gott </w:t>
      </w:r>
      <w:proofErr w:type="spellStart"/>
      <w:r>
        <w:t>fuerchten</w:t>
      </w:r>
      <w:proofErr w:type="spellEnd"/>
      <w:r>
        <w:t xml:space="preserve"> nach dem Gesetz / CHRISTO </w:t>
      </w:r>
      <w:proofErr w:type="spellStart"/>
      <w:r>
        <w:t>glewben</w:t>
      </w:r>
      <w:proofErr w:type="spellEnd"/>
      <w:r>
        <w:t xml:space="preserve"> nach dem Evangelio / </w:t>
      </w:r>
      <w:proofErr w:type="spellStart"/>
      <w:r>
        <w:t>werck</w:t>
      </w:r>
      <w:proofErr w:type="spellEnd"/>
      <w:r>
        <w:t xml:space="preserve"> </w:t>
      </w:r>
      <w:proofErr w:type="spellStart"/>
      <w:r>
        <w:t>ir</w:t>
      </w:r>
      <w:proofErr w:type="spellEnd"/>
      <w:r>
        <w:t xml:space="preserve"> es </w:t>
      </w:r>
      <w:proofErr w:type="spellStart"/>
      <w:r>
        <w:t>beruffes</w:t>
      </w:r>
      <w:proofErr w:type="spellEnd"/>
      <w:r>
        <w:t xml:space="preserve"> thun / als </w:t>
      </w:r>
      <w:proofErr w:type="spellStart"/>
      <w:r>
        <w:t>kinder</w:t>
      </w:r>
      <w:proofErr w:type="spellEnd"/>
      <w:r>
        <w:t xml:space="preserve"> und erben Gottes die nicht </w:t>
      </w:r>
      <w:proofErr w:type="spellStart"/>
      <w:r>
        <w:t>muede</w:t>
      </w:r>
      <w:proofErr w:type="spellEnd"/>
      <w:r>
        <w:t xml:space="preserve"> werden </w:t>
      </w:r>
      <w:proofErr w:type="spellStart"/>
      <w:r>
        <w:t>konnen</w:t>
      </w:r>
      <w:proofErr w:type="spellEnd"/>
      <w:r>
        <w:t xml:space="preserve"> / </w:t>
      </w:r>
      <w:proofErr w:type="spellStart"/>
      <w:r>
        <w:t>iderman</w:t>
      </w:r>
      <w:proofErr w:type="spellEnd"/>
      <w:r>
        <w:t xml:space="preserve"> </w:t>
      </w:r>
      <w:proofErr w:type="spellStart"/>
      <w:r>
        <w:t>guttes</w:t>
      </w:r>
      <w:proofErr w:type="spellEnd"/>
      <w:r>
        <w:t xml:space="preserve"> </w:t>
      </w:r>
      <w:proofErr w:type="spellStart"/>
      <w:r>
        <w:t>zuthun</w:t>
      </w:r>
      <w:proofErr w:type="spellEnd"/>
      <w:r>
        <w:t xml:space="preserve"> / weil in Gott CHRISTUM zur </w:t>
      </w:r>
      <w:proofErr w:type="spellStart"/>
      <w:r>
        <w:t>gerechtickeit</w:t>
      </w:r>
      <w:proofErr w:type="spellEnd"/>
      <w:r>
        <w:t xml:space="preserve"> </w:t>
      </w:r>
      <w:proofErr w:type="spellStart"/>
      <w:r>
        <w:t>geschenckt</w:t>
      </w:r>
      <w:proofErr w:type="spellEnd"/>
      <w:r>
        <w:t xml:space="preserve"> hat und sie durch den </w:t>
      </w:r>
      <w:proofErr w:type="spellStart"/>
      <w:r>
        <w:t>blossen</w:t>
      </w:r>
      <w:proofErr w:type="spellEnd"/>
      <w:r>
        <w:t xml:space="preserve"> </w:t>
      </w:r>
      <w:proofErr w:type="spellStart"/>
      <w:r>
        <w:t>glawben</w:t>
      </w:r>
      <w:proofErr w:type="spellEnd"/>
      <w:r>
        <w:t xml:space="preserve"> an die </w:t>
      </w:r>
      <w:proofErr w:type="spellStart"/>
      <w:r>
        <w:t>verheissung</w:t>
      </w:r>
      <w:proofErr w:type="spellEnd"/>
      <w:r>
        <w:t xml:space="preserve"> gerecht achten und seligmachen </w:t>
      </w:r>
      <w:proofErr w:type="spellStart"/>
      <w:r>
        <w:t>wil</w:t>
      </w:r>
      <w:proofErr w:type="spellEnd"/>
      <w:r>
        <w:t xml:space="preserve">. AMEN. Geschrieben zu </w:t>
      </w:r>
      <w:proofErr w:type="spellStart"/>
      <w:r>
        <w:t>Luebeck</w:t>
      </w:r>
      <w:proofErr w:type="spellEnd"/>
      <w:r>
        <w:t xml:space="preserve"> die Martini. </w:t>
      </w:r>
      <w:proofErr w:type="spellStart"/>
      <w:r>
        <w:t>M.D.L</w:t>
      </w:r>
      <w:proofErr w:type="spellEnd"/>
      <w:r>
        <w:t xml:space="preserve">. </w:t>
      </w:r>
    </w:p>
    <w:p w14:paraId="636F8E39" w14:textId="77777777" w:rsidR="00A07F1F" w:rsidRDefault="00A07F1F" w:rsidP="00A07F1F">
      <w:pPr>
        <w:pStyle w:val="berschrift2"/>
      </w:pPr>
      <w:r>
        <w:t xml:space="preserve">Von dem Adonai der unser </w:t>
      </w:r>
      <w:proofErr w:type="spellStart"/>
      <w:r>
        <w:t>Gerechtickeit</w:t>
      </w:r>
      <w:proofErr w:type="spellEnd"/>
      <w:r>
        <w:t xml:space="preserve"> ist: Jesu Christo: Das XXIII. Capitel Jeremia.</w:t>
      </w:r>
    </w:p>
    <w:p w14:paraId="49B00A48" w14:textId="77777777" w:rsidR="00A07F1F" w:rsidRDefault="00A07F1F" w:rsidP="00A07F1F">
      <w:pPr>
        <w:pStyle w:val="StandardWeb"/>
      </w:pPr>
      <w:r>
        <w:t xml:space="preserve">Wer den </w:t>
      </w:r>
      <w:proofErr w:type="spellStart"/>
      <w:r>
        <w:t>Hern</w:t>
      </w:r>
      <w:proofErr w:type="spellEnd"/>
      <w:r>
        <w:t xml:space="preserve"> Jesum </w:t>
      </w:r>
      <w:proofErr w:type="spellStart"/>
      <w:r>
        <w:t>Chrsitum</w:t>
      </w:r>
      <w:proofErr w:type="spellEnd"/>
      <w:r>
        <w:t xml:space="preserve"> gerne kennen </w:t>
      </w:r>
      <w:proofErr w:type="spellStart"/>
      <w:r>
        <w:t>wolt</w:t>
      </w:r>
      <w:proofErr w:type="spellEnd"/>
      <w:r>
        <w:t xml:space="preserve"> / und wissen wie er </w:t>
      </w:r>
      <w:proofErr w:type="spellStart"/>
      <w:r>
        <w:t>regiret</w:t>
      </w:r>
      <w:proofErr w:type="spellEnd"/>
      <w:r>
        <w:t xml:space="preserve">: der lese </w:t>
      </w:r>
      <w:proofErr w:type="spellStart"/>
      <w:r>
        <w:t>dis</w:t>
      </w:r>
      <w:proofErr w:type="spellEnd"/>
      <w:r>
        <w:t xml:space="preserve"> </w:t>
      </w:r>
      <w:proofErr w:type="spellStart"/>
      <w:r>
        <w:t>schoene</w:t>
      </w:r>
      <w:proofErr w:type="spellEnd"/>
      <w:r>
        <w:t xml:space="preserve"> Capitel Jeremia des Propheten. Denn </w:t>
      </w:r>
      <w:proofErr w:type="spellStart"/>
      <w:r>
        <w:t>wiewol</w:t>
      </w:r>
      <w:proofErr w:type="spellEnd"/>
      <w:r>
        <w:t xml:space="preserve"> der </w:t>
      </w:r>
      <w:proofErr w:type="spellStart"/>
      <w:r>
        <w:t>anfang</w:t>
      </w:r>
      <w:proofErr w:type="spellEnd"/>
      <w:r>
        <w:t xml:space="preserve"> und das end </w:t>
      </w:r>
      <w:proofErr w:type="spellStart"/>
      <w:r>
        <w:t>dises</w:t>
      </w:r>
      <w:proofErr w:type="spellEnd"/>
      <w:r>
        <w:t xml:space="preserve"> </w:t>
      </w:r>
      <w:proofErr w:type="spellStart"/>
      <w:r>
        <w:t>Capitels</w:t>
      </w:r>
      <w:proofErr w:type="spellEnd"/>
      <w:r>
        <w:t xml:space="preserve"> eine schreckliche gesetzpredigt ist wider die </w:t>
      </w:r>
      <w:proofErr w:type="spellStart"/>
      <w:r>
        <w:t>ubertretter</w:t>
      </w:r>
      <w:proofErr w:type="spellEnd"/>
      <w:r>
        <w:t xml:space="preserve"> des andern </w:t>
      </w:r>
      <w:proofErr w:type="spellStart"/>
      <w:r>
        <w:t>gebottes</w:t>
      </w:r>
      <w:proofErr w:type="spellEnd"/>
      <w:r>
        <w:t xml:space="preserve"> / </w:t>
      </w:r>
      <w:proofErr w:type="spellStart"/>
      <w:r>
        <w:t>nemlich</w:t>
      </w:r>
      <w:proofErr w:type="spellEnd"/>
      <w:r>
        <w:t xml:space="preserve"> falsche Propheten / welche er gar meisterlich beschreibet und </w:t>
      </w:r>
      <w:proofErr w:type="spellStart"/>
      <w:r>
        <w:t>inen</w:t>
      </w:r>
      <w:proofErr w:type="spellEnd"/>
      <w:r>
        <w:t xml:space="preserve"> alles </w:t>
      </w:r>
      <w:proofErr w:type="spellStart"/>
      <w:r>
        <w:t>herzeleid</w:t>
      </w:r>
      <w:proofErr w:type="spellEnd"/>
      <w:r>
        <w:t xml:space="preserve"> </w:t>
      </w:r>
      <w:proofErr w:type="spellStart"/>
      <w:r>
        <w:t>drewet</w:t>
      </w:r>
      <w:proofErr w:type="spellEnd"/>
      <w:r>
        <w:t xml:space="preserve"> / nach </w:t>
      </w:r>
      <w:proofErr w:type="spellStart"/>
      <w:r>
        <w:t>disen</w:t>
      </w:r>
      <w:proofErr w:type="spellEnd"/>
      <w:r>
        <w:t xml:space="preserve"> </w:t>
      </w:r>
      <w:proofErr w:type="spellStart"/>
      <w:r>
        <w:t>spruchen</w:t>
      </w:r>
      <w:proofErr w:type="spellEnd"/>
      <w:r>
        <w:t xml:space="preserve"> Ex. xx. Ich </w:t>
      </w:r>
      <w:proofErr w:type="spellStart"/>
      <w:r>
        <w:t>wil</w:t>
      </w:r>
      <w:proofErr w:type="spellEnd"/>
      <w:r>
        <w:t xml:space="preserve"> niemand unschuldig halten der meinen </w:t>
      </w:r>
      <w:proofErr w:type="spellStart"/>
      <w:r>
        <w:t>namen</w:t>
      </w:r>
      <w:proofErr w:type="spellEnd"/>
      <w:r>
        <w:t xml:space="preserve"> vergeblich </w:t>
      </w:r>
      <w:proofErr w:type="spellStart"/>
      <w:r>
        <w:t>fueret</w:t>
      </w:r>
      <w:proofErr w:type="spellEnd"/>
      <w:r>
        <w:t xml:space="preserve"> / und </w:t>
      </w:r>
      <w:proofErr w:type="spellStart"/>
      <w:r>
        <w:t>abermal</w:t>
      </w:r>
      <w:proofErr w:type="spellEnd"/>
      <w:r>
        <w:t xml:space="preserve"> / Ich </w:t>
      </w:r>
      <w:proofErr w:type="spellStart"/>
      <w:r>
        <w:t>wil</w:t>
      </w:r>
      <w:proofErr w:type="spellEnd"/>
      <w:r>
        <w:t xml:space="preserve"> heimsuchen der Vetter </w:t>
      </w:r>
      <w:proofErr w:type="spellStart"/>
      <w:r>
        <w:t>missethat</w:t>
      </w:r>
      <w:proofErr w:type="spellEnd"/>
      <w:r>
        <w:t xml:space="preserve"> an den </w:t>
      </w:r>
      <w:proofErr w:type="spellStart"/>
      <w:r>
        <w:t>kindern</w:t>
      </w:r>
      <w:proofErr w:type="spellEnd"/>
      <w:r>
        <w:t xml:space="preserve"> ins dritte und </w:t>
      </w:r>
      <w:proofErr w:type="spellStart"/>
      <w:r>
        <w:t>vierde</w:t>
      </w:r>
      <w:proofErr w:type="spellEnd"/>
      <w:r>
        <w:t xml:space="preserve"> </w:t>
      </w:r>
      <w:proofErr w:type="spellStart"/>
      <w:r>
        <w:t>glied</w:t>
      </w:r>
      <w:proofErr w:type="spellEnd"/>
      <w:r>
        <w:t xml:space="preserve"> die mich hassen und meine </w:t>
      </w:r>
      <w:proofErr w:type="spellStart"/>
      <w:r>
        <w:t>gebott</w:t>
      </w:r>
      <w:proofErr w:type="spellEnd"/>
      <w:r>
        <w:t xml:space="preserve"> </w:t>
      </w:r>
      <w:proofErr w:type="spellStart"/>
      <w:r>
        <w:t>ubertretten</w:t>
      </w:r>
      <w:proofErr w:type="spellEnd"/>
      <w:r>
        <w:t xml:space="preserve">: Dennoch ist das </w:t>
      </w:r>
      <w:proofErr w:type="spellStart"/>
      <w:r>
        <w:t>hertz</w:t>
      </w:r>
      <w:proofErr w:type="spellEnd"/>
      <w:r>
        <w:t xml:space="preserve"> oder mittel </w:t>
      </w:r>
      <w:proofErr w:type="spellStart"/>
      <w:r>
        <w:t>dises</w:t>
      </w:r>
      <w:proofErr w:type="spellEnd"/>
      <w:r>
        <w:t xml:space="preserve"> </w:t>
      </w:r>
      <w:proofErr w:type="spellStart"/>
      <w:r>
        <w:t>Capitels</w:t>
      </w:r>
      <w:proofErr w:type="spellEnd"/>
      <w:r>
        <w:t xml:space="preserve"> ein </w:t>
      </w:r>
      <w:proofErr w:type="spellStart"/>
      <w:r>
        <w:t>ausbund</w:t>
      </w:r>
      <w:proofErr w:type="spellEnd"/>
      <w:r>
        <w:t xml:space="preserve"> einer </w:t>
      </w:r>
      <w:proofErr w:type="spellStart"/>
      <w:r>
        <w:t>troestlichen</w:t>
      </w:r>
      <w:proofErr w:type="spellEnd"/>
      <w:r>
        <w:t xml:space="preserve"> </w:t>
      </w:r>
      <w:proofErr w:type="spellStart"/>
      <w:r>
        <w:t>Evangelischenpredigt</w:t>
      </w:r>
      <w:proofErr w:type="spellEnd"/>
      <w:r>
        <w:t xml:space="preserve"> von CHRISTO und seinem Reich / in welchem nicht alleine sein ewige </w:t>
      </w:r>
      <w:proofErr w:type="spellStart"/>
      <w:r>
        <w:t>gottheit</w:t>
      </w:r>
      <w:proofErr w:type="spellEnd"/>
      <w:r>
        <w:t xml:space="preserve"> sondern </w:t>
      </w:r>
      <w:proofErr w:type="spellStart"/>
      <w:r>
        <w:t>auchs</w:t>
      </w:r>
      <w:proofErr w:type="spellEnd"/>
      <w:r>
        <w:t xml:space="preserve"> eine Davidische </w:t>
      </w:r>
      <w:proofErr w:type="spellStart"/>
      <w:r>
        <w:t>menscheit</w:t>
      </w:r>
      <w:proofErr w:type="spellEnd"/>
      <w:r>
        <w:t xml:space="preserve"> gar </w:t>
      </w:r>
      <w:proofErr w:type="spellStart"/>
      <w:r>
        <w:t>herlich</w:t>
      </w:r>
      <w:proofErr w:type="spellEnd"/>
      <w:r>
        <w:t xml:space="preserve"> beschrieben wird nach allen </w:t>
      </w:r>
      <w:proofErr w:type="spellStart"/>
      <w:r>
        <w:t>verheissungen</w:t>
      </w:r>
      <w:proofErr w:type="spellEnd"/>
      <w:r>
        <w:t xml:space="preserve"> Gottes </w:t>
      </w:r>
      <w:proofErr w:type="spellStart"/>
      <w:r>
        <w:t>Koenig</w:t>
      </w:r>
      <w:proofErr w:type="spellEnd"/>
      <w:r>
        <w:t xml:space="preserve"> David jemals </w:t>
      </w:r>
      <w:proofErr w:type="spellStart"/>
      <w:r>
        <w:t>gescheen</w:t>
      </w:r>
      <w:proofErr w:type="spellEnd"/>
      <w:r>
        <w:t xml:space="preserve">. </w:t>
      </w:r>
    </w:p>
    <w:p w14:paraId="01874360" w14:textId="77777777" w:rsidR="00A07F1F" w:rsidRDefault="00A07F1F" w:rsidP="00A07F1F">
      <w:pPr>
        <w:pStyle w:val="StandardWeb"/>
      </w:pPr>
      <w:r>
        <w:t xml:space="preserve">So last uns das Capitel in vier </w:t>
      </w:r>
      <w:proofErr w:type="spellStart"/>
      <w:r>
        <w:t>stuecke</w:t>
      </w:r>
      <w:proofErr w:type="spellEnd"/>
      <w:r>
        <w:t xml:space="preserve"> teilen / und reden: </w:t>
      </w:r>
    </w:p>
    <w:p w14:paraId="3D307DD6" w14:textId="77777777" w:rsidR="00A07F1F" w:rsidRDefault="00A07F1F" w:rsidP="00A07F1F">
      <w:pPr>
        <w:pStyle w:val="StandardWeb"/>
      </w:pPr>
      <w:r>
        <w:t xml:space="preserve">Im </w:t>
      </w:r>
      <w:r>
        <w:rPr>
          <w:rStyle w:val="Fett"/>
          <w:rFonts w:eastAsiaTheme="majorEastAsia"/>
        </w:rPr>
        <w:t>ersten</w:t>
      </w:r>
      <w:r>
        <w:t xml:space="preserve"> von der </w:t>
      </w:r>
      <w:proofErr w:type="spellStart"/>
      <w:r>
        <w:t>boesen</w:t>
      </w:r>
      <w:proofErr w:type="spellEnd"/>
      <w:r>
        <w:t xml:space="preserve"> </w:t>
      </w:r>
      <w:proofErr w:type="spellStart"/>
      <w:r>
        <w:t>Hirtten</w:t>
      </w:r>
      <w:proofErr w:type="spellEnd"/>
      <w:r>
        <w:t xml:space="preserve"> </w:t>
      </w:r>
      <w:proofErr w:type="spellStart"/>
      <w:r>
        <w:t>suend</w:t>
      </w:r>
      <w:proofErr w:type="spellEnd"/>
      <w:r>
        <w:t xml:space="preserve"> und straffe. </w:t>
      </w:r>
    </w:p>
    <w:p w14:paraId="08584AEC" w14:textId="77777777" w:rsidR="00A07F1F" w:rsidRDefault="00A07F1F" w:rsidP="00A07F1F">
      <w:pPr>
        <w:pStyle w:val="StandardWeb"/>
      </w:pPr>
      <w:r>
        <w:t xml:space="preserve">Im </w:t>
      </w:r>
      <w:r>
        <w:rPr>
          <w:rStyle w:val="Fett"/>
          <w:rFonts w:eastAsiaTheme="majorEastAsia"/>
        </w:rPr>
        <w:t>andern</w:t>
      </w:r>
      <w:r>
        <w:t xml:space="preserve"> wie Gott den </w:t>
      </w:r>
      <w:proofErr w:type="spellStart"/>
      <w:r>
        <w:t>zustreweten</w:t>
      </w:r>
      <w:proofErr w:type="spellEnd"/>
      <w:r>
        <w:t xml:space="preserve"> Evangelische </w:t>
      </w:r>
      <w:proofErr w:type="spellStart"/>
      <w:r>
        <w:t>Seelhirtten</w:t>
      </w:r>
      <w:proofErr w:type="spellEnd"/>
      <w:r>
        <w:t xml:space="preserve"> </w:t>
      </w:r>
      <w:proofErr w:type="spellStart"/>
      <w:r>
        <w:t>verheisset</w:t>
      </w:r>
      <w:proofErr w:type="spellEnd"/>
      <w:r>
        <w:t xml:space="preserve"> die sie weiden sollen mit Gotts </w:t>
      </w:r>
      <w:proofErr w:type="spellStart"/>
      <w:r>
        <w:t>wortt</w:t>
      </w:r>
      <w:proofErr w:type="spellEnd"/>
      <w:r>
        <w:t xml:space="preserve"> zum </w:t>
      </w:r>
      <w:proofErr w:type="spellStart"/>
      <w:r>
        <w:t>ewigenleben</w:t>
      </w:r>
      <w:proofErr w:type="spellEnd"/>
      <w:r>
        <w:t xml:space="preserve">. </w:t>
      </w:r>
    </w:p>
    <w:p w14:paraId="3E3EE5F3" w14:textId="77777777" w:rsidR="00A07F1F" w:rsidRDefault="00A07F1F" w:rsidP="00A07F1F">
      <w:pPr>
        <w:pStyle w:val="StandardWeb"/>
      </w:pPr>
      <w:r>
        <w:t xml:space="preserve">Im </w:t>
      </w:r>
      <w:r>
        <w:rPr>
          <w:rStyle w:val="Fett"/>
          <w:rFonts w:eastAsiaTheme="majorEastAsia"/>
        </w:rPr>
        <w:t>dritten</w:t>
      </w:r>
      <w:r>
        <w:t xml:space="preserve"> wenn und von wem CHRISTUS </w:t>
      </w:r>
      <w:proofErr w:type="spellStart"/>
      <w:r>
        <w:t>komen</w:t>
      </w:r>
      <w:proofErr w:type="spellEnd"/>
      <w:r>
        <w:t xml:space="preserve"> und wer er sein werde: Was CHRISTUS </w:t>
      </w:r>
      <w:proofErr w:type="spellStart"/>
      <w:r>
        <w:t>fur</w:t>
      </w:r>
      <w:proofErr w:type="spellEnd"/>
      <w:r>
        <w:t xml:space="preserve"> ein </w:t>
      </w:r>
      <w:proofErr w:type="spellStart"/>
      <w:r>
        <w:t>Koenig</w:t>
      </w:r>
      <w:proofErr w:type="spellEnd"/>
      <w:r>
        <w:t xml:space="preserve"> sein und wie er </w:t>
      </w:r>
      <w:proofErr w:type="spellStart"/>
      <w:r>
        <w:t>regiren</w:t>
      </w:r>
      <w:proofErr w:type="spellEnd"/>
      <w:r>
        <w:t xml:space="preserve"> und </w:t>
      </w:r>
      <w:proofErr w:type="spellStart"/>
      <w:r>
        <w:t>helffen</w:t>
      </w:r>
      <w:proofErr w:type="spellEnd"/>
      <w:r>
        <w:t xml:space="preserve"> werde mit Gotts </w:t>
      </w:r>
      <w:proofErr w:type="spellStart"/>
      <w:r>
        <w:t>wortt</w:t>
      </w:r>
      <w:proofErr w:type="spellEnd"/>
      <w:r>
        <w:t xml:space="preserve"> und geist: Wie Gott das alt Testament </w:t>
      </w:r>
      <w:proofErr w:type="spellStart"/>
      <w:r>
        <w:t>auff</w:t>
      </w:r>
      <w:proofErr w:type="spellEnd"/>
      <w:r>
        <w:t xml:space="preserve"> hebet und das </w:t>
      </w:r>
      <w:proofErr w:type="spellStart"/>
      <w:r>
        <w:t>newe</w:t>
      </w:r>
      <w:proofErr w:type="spellEnd"/>
      <w:r>
        <w:t xml:space="preserve"> </w:t>
      </w:r>
      <w:proofErr w:type="spellStart"/>
      <w:r>
        <w:t>stifftet</w:t>
      </w:r>
      <w:proofErr w:type="spellEnd"/>
      <w:r>
        <w:t xml:space="preserve">. </w:t>
      </w:r>
    </w:p>
    <w:p w14:paraId="0E08672F" w14:textId="77777777" w:rsidR="00A07F1F" w:rsidRDefault="00A07F1F" w:rsidP="00A07F1F">
      <w:pPr>
        <w:pStyle w:val="StandardWeb"/>
      </w:pPr>
      <w:r>
        <w:t xml:space="preserve">Im </w:t>
      </w:r>
      <w:proofErr w:type="spellStart"/>
      <w:r>
        <w:rPr>
          <w:rStyle w:val="Fett"/>
          <w:rFonts w:eastAsiaTheme="majorEastAsia"/>
        </w:rPr>
        <w:t>vierden</w:t>
      </w:r>
      <w:proofErr w:type="spellEnd"/>
      <w:r>
        <w:t xml:space="preserve"> wie Jeremias </w:t>
      </w:r>
      <w:proofErr w:type="spellStart"/>
      <w:r>
        <w:t>eivert</w:t>
      </w:r>
      <w:proofErr w:type="spellEnd"/>
      <w:r>
        <w:t xml:space="preserve"> / und Gott den falschen Propheten </w:t>
      </w:r>
      <w:proofErr w:type="spellStart"/>
      <w:r>
        <w:t>drewet</w:t>
      </w:r>
      <w:proofErr w:type="spellEnd"/>
      <w:r>
        <w:t xml:space="preserve">: Von der falschen Propheten </w:t>
      </w:r>
      <w:proofErr w:type="spellStart"/>
      <w:r>
        <w:t>suend</w:t>
      </w:r>
      <w:proofErr w:type="spellEnd"/>
      <w:r>
        <w:t xml:space="preserve"> und straffe: Wie und </w:t>
      </w:r>
      <w:proofErr w:type="spellStart"/>
      <w:r>
        <w:t>warumb</w:t>
      </w:r>
      <w:proofErr w:type="spellEnd"/>
      <w:r>
        <w:t xml:space="preserve"> Gott den falschen Propheten </w:t>
      </w:r>
      <w:proofErr w:type="spellStart"/>
      <w:r>
        <w:t>zuglewben</w:t>
      </w:r>
      <w:proofErr w:type="spellEnd"/>
      <w:r>
        <w:t xml:space="preserve"> </w:t>
      </w:r>
      <w:proofErr w:type="spellStart"/>
      <w:r>
        <w:t>verpeut</w:t>
      </w:r>
      <w:proofErr w:type="spellEnd"/>
      <w:r>
        <w:t xml:space="preserve"> und </w:t>
      </w:r>
      <w:proofErr w:type="spellStart"/>
      <w:r>
        <w:t>inen</w:t>
      </w:r>
      <w:proofErr w:type="spellEnd"/>
      <w:r>
        <w:t xml:space="preserve"> </w:t>
      </w:r>
      <w:proofErr w:type="spellStart"/>
      <w:r>
        <w:t>drewet</w:t>
      </w:r>
      <w:proofErr w:type="spellEnd"/>
      <w:r>
        <w:t xml:space="preserve">: Von den </w:t>
      </w:r>
      <w:proofErr w:type="spellStart"/>
      <w:r>
        <w:t>unberuffenen</w:t>
      </w:r>
      <w:proofErr w:type="spellEnd"/>
      <w:r>
        <w:t xml:space="preserve"> Propheten: Wie Gott an allen </w:t>
      </w:r>
      <w:proofErr w:type="spellStart"/>
      <w:r>
        <w:t>ortten</w:t>
      </w:r>
      <w:proofErr w:type="spellEnd"/>
      <w:r>
        <w:t xml:space="preserve"> </w:t>
      </w:r>
      <w:proofErr w:type="spellStart"/>
      <w:r>
        <w:t>gegenwerttig</w:t>
      </w:r>
      <w:proofErr w:type="spellEnd"/>
      <w:r>
        <w:t xml:space="preserve"> der falschen Propheten predigt von seinem </w:t>
      </w:r>
      <w:proofErr w:type="spellStart"/>
      <w:r>
        <w:t>wortt</w:t>
      </w:r>
      <w:proofErr w:type="spellEnd"/>
      <w:r>
        <w:t xml:space="preserve"> absondert und </w:t>
      </w:r>
      <w:proofErr w:type="spellStart"/>
      <w:r>
        <w:t>inen</w:t>
      </w:r>
      <w:proofErr w:type="spellEnd"/>
      <w:r>
        <w:t xml:space="preserve"> </w:t>
      </w:r>
      <w:proofErr w:type="spellStart"/>
      <w:r>
        <w:t>drewet</w:t>
      </w:r>
      <w:proofErr w:type="spellEnd"/>
      <w:r>
        <w:t xml:space="preserve">. </w:t>
      </w:r>
    </w:p>
    <w:p w14:paraId="736B299F" w14:textId="77777777" w:rsidR="00A07F1F" w:rsidRDefault="00A07F1F" w:rsidP="00A07F1F">
      <w:pPr>
        <w:pStyle w:val="StandardWeb"/>
      </w:pPr>
      <w:r>
        <w:rPr>
          <w:rStyle w:val="Hervorhebung"/>
          <w:rFonts w:eastAsiaTheme="majorEastAsia"/>
        </w:rPr>
        <w:t xml:space="preserve">Weh euch </w:t>
      </w:r>
      <w:proofErr w:type="spellStart"/>
      <w:r>
        <w:rPr>
          <w:rStyle w:val="Hervorhebung"/>
          <w:rFonts w:eastAsiaTheme="majorEastAsia"/>
        </w:rPr>
        <w:t>Hirtten</w:t>
      </w:r>
      <w:proofErr w:type="spellEnd"/>
      <w:r>
        <w:rPr>
          <w:rStyle w:val="Hervorhebung"/>
          <w:rFonts w:eastAsiaTheme="majorEastAsia"/>
        </w:rPr>
        <w:t xml:space="preserve"> die </w:t>
      </w:r>
      <w:proofErr w:type="spellStart"/>
      <w:r>
        <w:rPr>
          <w:rStyle w:val="Hervorhebung"/>
          <w:rFonts w:eastAsiaTheme="majorEastAsia"/>
        </w:rPr>
        <w:t>ir</w:t>
      </w:r>
      <w:proofErr w:type="spellEnd"/>
      <w:r>
        <w:rPr>
          <w:rStyle w:val="Hervorhebung"/>
          <w:rFonts w:eastAsiaTheme="majorEastAsia"/>
        </w:rPr>
        <w:t xml:space="preserve"> die Herde meiner weide </w:t>
      </w:r>
      <w:proofErr w:type="spellStart"/>
      <w:r>
        <w:rPr>
          <w:rStyle w:val="Hervorhebung"/>
          <w:rFonts w:eastAsiaTheme="majorEastAsia"/>
        </w:rPr>
        <w:t>umbbringet</w:t>
      </w:r>
      <w:proofErr w:type="spellEnd"/>
      <w:r>
        <w:rPr>
          <w:rStyle w:val="Hervorhebung"/>
          <w:rFonts w:eastAsiaTheme="majorEastAsia"/>
        </w:rPr>
        <w:t xml:space="preserve"> und </w:t>
      </w:r>
      <w:proofErr w:type="spellStart"/>
      <w:r>
        <w:rPr>
          <w:rStyle w:val="Hervorhebung"/>
          <w:rFonts w:eastAsiaTheme="majorEastAsia"/>
        </w:rPr>
        <w:t>zustrewet</w:t>
      </w:r>
      <w:proofErr w:type="spellEnd"/>
      <w:r>
        <w:rPr>
          <w:rStyle w:val="Hervorhebung"/>
          <w:rFonts w:eastAsiaTheme="majorEastAsia"/>
        </w:rPr>
        <w:t xml:space="preserve">: spricht der Herr. </w:t>
      </w:r>
      <w:proofErr w:type="spellStart"/>
      <w:r>
        <w:rPr>
          <w:rStyle w:val="Hervorhebung"/>
          <w:rFonts w:eastAsiaTheme="majorEastAsia"/>
        </w:rPr>
        <w:t>Darumb</w:t>
      </w:r>
      <w:proofErr w:type="spellEnd"/>
      <w:r>
        <w:rPr>
          <w:rStyle w:val="Hervorhebung"/>
          <w:rFonts w:eastAsiaTheme="majorEastAsia"/>
        </w:rPr>
        <w:t xml:space="preserve"> spricht der Herr der Gott Israel von den </w:t>
      </w:r>
      <w:proofErr w:type="spellStart"/>
      <w:r>
        <w:rPr>
          <w:rStyle w:val="Hervorhebung"/>
          <w:rFonts w:eastAsiaTheme="majorEastAsia"/>
        </w:rPr>
        <w:t>Hirtten</w:t>
      </w:r>
      <w:proofErr w:type="spellEnd"/>
      <w:r>
        <w:rPr>
          <w:rStyle w:val="Hervorhebung"/>
          <w:rFonts w:eastAsiaTheme="majorEastAsia"/>
        </w:rPr>
        <w:t xml:space="preserve"> die mein </w:t>
      </w:r>
      <w:proofErr w:type="spellStart"/>
      <w:r>
        <w:rPr>
          <w:rStyle w:val="Hervorhebung"/>
          <w:rFonts w:eastAsiaTheme="majorEastAsia"/>
        </w:rPr>
        <w:t>volck</w:t>
      </w:r>
      <w:proofErr w:type="spellEnd"/>
      <w:r>
        <w:rPr>
          <w:rStyle w:val="Hervorhebung"/>
          <w:rFonts w:eastAsiaTheme="majorEastAsia"/>
        </w:rPr>
        <w:t xml:space="preserve"> weiden: </w:t>
      </w:r>
      <w:proofErr w:type="spellStart"/>
      <w:r>
        <w:rPr>
          <w:rStyle w:val="Hervorhebung"/>
          <w:rFonts w:eastAsiaTheme="majorEastAsia"/>
        </w:rPr>
        <w:t>Ir</w:t>
      </w:r>
      <w:proofErr w:type="spellEnd"/>
      <w:r>
        <w:rPr>
          <w:rStyle w:val="Hervorhebung"/>
          <w:rFonts w:eastAsiaTheme="majorEastAsia"/>
        </w:rPr>
        <w:t xml:space="preserve"> habt mein Herde </w:t>
      </w:r>
      <w:proofErr w:type="spellStart"/>
      <w:r>
        <w:rPr>
          <w:rStyle w:val="Hervorhebung"/>
          <w:rFonts w:eastAsiaTheme="majorEastAsia"/>
        </w:rPr>
        <w:t>zustrewet</w:t>
      </w:r>
      <w:proofErr w:type="spellEnd"/>
      <w:r>
        <w:rPr>
          <w:rStyle w:val="Hervorhebung"/>
          <w:rFonts w:eastAsiaTheme="majorEastAsia"/>
        </w:rPr>
        <w:t xml:space="preserve"> und </w:t>
      </w:r>
      <w:proofErr w:type="spellStart"/>
      <w:r>
        <w:rPr>
          <w:rStyle w:val="Hervorhebung"/>
          <w:rFonts w:eastAsiaTheme="majorEastAsia"/>
        </w:rPr>
        <w:t>verstossen</w:t>
      </w:r>
      <w:proofErr w:type="spellEnd"/>
      <w:r>
        <w:rPr>
          <w:rStyle w:val="Hervorhebung"/>
          <w:rFonts w:eastAsiaTheme="majorEastAsia"/>
        </w:rPr>
        <w:t xml:space="preserve"> und nicht besucht. Sehet ich </w:t>
      </w:r>
      <w:proofErr w:type="spellStart"/>
      <w:r>
        <w:rPr>
          <w:rStyle w:val="Hervorhebung"/>
          <w:rFonts w:eastAsiaTheme="majorEastAsia"/>
        </w:rPr>
        <w:t>wil</w:t>
      </w:r>
      <w:proofErr w:type="spellEnd"/>
      <w:r>
        <w:rPr>
          <w:rStyle w:val="Hervorhebung"/>
          <w:rFonts w:eastAsiaTheme="majorEastAsia"/>
        </w:rPr>
        <w:t xml:space="preserve"> euch heimsuchen </w:t>
      </w:r>
      <w:proofErr w:type="spellStart"/>
      <w:r>
        <w:rPr>
          <w:rStyle w:val="Hervorhebung"/>
          <w:rFonts w:eastAsiaTheme="majorEastAsia"/>
        </w:rPr>
        <w:t>umb</w:t>
      </w:r>
      <w:proofErr w:type="spellEnd"/>
      <w:r>
        <w:rPr>
          <w:rStyle w:val="Hervorhebung"/>
          <w:rFonts w:eastAsiaTheme="majorEastAsia"/>
        </w:rPr>
        <w:t xml:space="preserve"> </w:t>
      </w:r>
      <w:proofErr w:type="spellStart"/>
      <w:r>
        <w:rPr>
          <w:rStyle w:val="Hervorhebung"/>
          <w:rFonts w:eastAsiaTheme="majorEastAsia"/>
        </w:rPr>
        <w:t>ewers</w:t>
      </w:r>
      <w:proofErr w:type="spellEnd"/>
      <w:r>
        <w:rPr>
          <w:rStyle w:val="Hervorhebung"/>
          <w:rFonts w:eastAsiaTheme="majorEastAsia"/>
        </w:rPr>
        <w:t xml:space="preserve"> </w:t>
      </w:r>
      <w:proofErr w:type="spellStart"/>
      <w:r>
        <w:rPr>
          <w:rStyle w:val="Hervorhebung"/>
          <w:rFonts w:eastAsiaTheme="majorEastAsia"/>
        </w:rPr>
        <w:t>boesen</w:t>
      </w:r>
      <w:proofErr w:type="spellEnd"/>
      <w:r>
        <w:rPr>
          <w:rStyle w:val="Hervorhebung"/>
          <w:rFonts w:eastAsiaTheme="majorEastAsia"/>
        </w:rPr>
        <w:t xml:space="preserve"> </w:t>
      </w:r>
      <w:proofErr w:type="spellStart"/>
      <w:r>
        <w:rPr>
          <w:rStyle w:val="Hervorhebung"/>
          <w:rFonts w:eastAsiaTheme="majorEastAsia"/>
        </w:rPr>
        <w:t>wesens</w:t>
      </w:r>
      <w:proofErr w:type="spellEnd"/>
      <w:r>
        <w:rPr>
          <w:rStyle w:val="Hervorhebung"/>
          <w:rFonts w:eastAsiaTheme="majorEastAsia"/>
        </w:rPr>
        <w:t xml:space="preserve"> willen: spricht der Herr.</w:t>
      </w:r>
      <w:r>
        <w:t xml:space="preserve"> </w:t>
      </w:r>
    </w:p>
    <w:p w14:paraId="7128B7C3" w14:textId="77777777" w:rsidR="00A07F1F" w:rsidRDefault="00A07F1F" w:rsidP="00A07F1F">
      <w:pPr>
        <w:pStyle w:val="StandardWeb"/>
      </w:pPr>
      <w:r>
        <w:t xml:space="preserve">In </w:t>
      </w:r>
      <w:proofErr w:type="spellStart"/>
      <w:r>
        <w:t>disem</w:t>
      </w:r>
      <w:proofErr w:type="spellEnd"/>
      <w:r>
        <w:t xml:space="preserve"> ersten teil last uns reden </w:t>
      </w:r>
    </w:p>
    <w:p w14:paraId="421EAF8C" w14:textId="77777777" w:rsidR="00A07F1F" w:rsidRDefault="00A07F1F" w:rsidP="00A07F1F">
      <w:pPr>
        <w:pStyle w:val="berschrift3"/>
      </w:pPr>
      <w:r>
        <w:t xml:space="preserve">Von der </w:t>
      </w:r>
      <w:proofErr w:type="spellStart"/>
      <w:r>
        <w:t>boesen</w:t>
      </w:r>
      <w:proofErr w:type="spellEnd"/>
      <w:r>
        <w:t xml:space="preserve"> </w:t>
      </w:r>
      <w:proofErr w:type="spellStart"/>
      <w:r>
        <w:t>Hirtten</w:t>
      </w:r>
      <w:proofErr w:type="spellEnd"/>
      <w:r>
        <w:t xml:space="preserve"> </w:t>
      </w:r>
      <w:proofErr w:type="spellStart"/>
      <w:r>
        <w:t>suend</w:t>
      </w:r>
      <w:proofErr w:type="spellEnd"/>
      <w:r>
        <w:t xml:space="preserve"> und straffe.</w:t>
      </w:r>
    </w:p>
    <w:p w14:paraId="2E416381" w14:textId="77777777" w:rsidR="00A07F1F" w:rsidRDefault="00A07F1F" w:rsidP="00A07F1F">
      <w:pPr>
        <w:pStyle w:val="StandardWeb"/>
      </w:pPr>
      <w:r>
        <w:t xml:space="preserve">Durch die </w:t>
      </w:r>
      <w:proofErr w:type="spellStart"/>
      <w:r>
        <w:t>Hirtten</w:t>
      </w:r>
      <w:proofErr w:type="spellEnd"/>
      <w:r>
        <w:t xml:space="preserve"> den Gott hie </w:t>
      </w:r>
      <w:proofErr w:type="spellStart"/>
      <w:r>
        <w:t>drewet</w:t>
      </w:r>
      <w:proofErr w:type="spellEnd"/>
      <w:r>
        <w:t xml:space="preserve"> / verstehe beide geistliche und weltliche </w:t>
      </w:r>
      <w:proofErr w:type="spellStart"/>
      <w:r>
        <w:t>regenten</w:t>
      </w:r>
      <w:proofErr w:type="spellEnd"/>
      <w:r>
        <w:t xml:space="preserve"> so Gotts </w:t>
      </w:r>
      <w:proofErr w:type="spellStart"/>
      <w:r>
        <w:t>volck</w:t>
      </w:r>
      <w:proofErr w:type="spellEnd"/>
      <w:r>
        <w:t xml:space="preserve"> / nicht nach dem </w:t>
      </w:r>
      <w:proofErr w:type="spellStart"/>
      <w:r>
        <w:t>gesetz</w:t>
      </w:r>
      <w:proofErr w:type="spellEnd"/>
      <w:r>
        <w:t xml:space="preserve"> Mosi sondern nach </w:t>
      </w:r>
      <w:proofErr w:type="spellStart"/>
      <w:r>
        <w:t>menschenleren</w:t>
      </w:r>
      <w:proofErr w:type="spellEnd"/>
      <w:r>
        <w:t xml:space="preserve"> </w:t>
      </w:r>
      <w:proofErr w:type="spellStart"/>
      <w:r>
        <w:t>regireten</w:t>
      </w:r>
      <w:proofErr w:type="spellEnd"/>
      <w:r>
        <w:t xml:space="preserve"> / und </w:t>
      </w:r>
      <w:proofErr w:type="spellStart"/>
      <w:r>
        <w:t>seer</w:t>
      </w:r>
      <w:proofErr w:type="spellEnd"/>
      <w:r>
        <w:t xml:space="preserve"> </w:t>
      </w:r>
      <w:proofErr w:type="spellStart"/>
      <w:r>
        <w:t>ubel</w:t>
      </w:r>
      <w:proofErr w:type="spellEnd"/>
      <w:r>
        <w:t xml:space="preserve"> haus hielten / wie Stephan spricht Ac. </w:t>
      </w:r>
      <w:proofErr w:type="spellStart"/>
      <w:r>
        <w:t>vj</w:t>
      </w:r>
      <w:proofErr w:type="spellEnd"/>
      <w:r>
        <w:t xml:space="preserve">. </w:t>
      </w:r>
      <w:proofErr w:type="spellStart"/>
      <w:r>
        <w:t>Ir</w:t>
      </w:r>
      <w:proofErr w:type="spellEnd"/>
      <w:r>
        <w:t xml:space="preserve"> habt das </w:t>
      </w:r>
      <w:proofErr w:type="spellStart"/>
      <w:r>
        <w:t>gesetz</w:t>
      </w:r>
      <w:proofErr w:type="spellEnd"/>
      <w:r>
        <w:t xml:space="preserve"> nie gehalten: und welchen Propheten haben </w:t>
      </w:r>
      <w:proofErr w:type="spellStart"/>
      <w:r>
        <w:t>ewre</w:t>
      </w:r>
      <w:proofErr w:type="spellEnd"/>
      <w:r>
        <w:t xml:space="preserve"> </w:t>
      </w:r>
      <w:proofErr w:type="spellStart"/>
      <w:r>
        <w:t>vetter</w:t>
      </w:r>
      <w:proofErr w:type="spellEnd"/>
      <w:r>
        <w:t xml:space="preserve"> nicht ermordet: </w:t>
      </w:r>
      <w:proofErr w:type="spellStart"/>
      <w:r>
        <w:t>Wiewol</w:t>
      </w:r>
      <w:proofErr w:type="spellEnd"/>
      <w:r>
        <w:t xml:space="preserve"> durch </w:t>
      </w:r>
      <w:proofErr w:type="spellStart"/>
      <w:r>
        <w:t>dise</w:t>
      </w:r>
      <w:proofErr w:type="spellEnd"/>
      <w:r>
        <w:t xml:space="preserve"> </w:t>
      </w:r>
      <w:proofErr w:type="spellStart"/>
      <w:r>
        <w:t>wrtt</w:t>
      </w:r>
      <w:proofErr w:type="spellEnd"/>
      <w:r>
        <w:t xml:space="preserve"> (die </w:t>
      </w:r>
      <w:proofErr w:type="spellStart"/>
      <w:r>
        <w:t>herde</w:t>
      </w:r>
      <w:proofErr w:type="spellEnd"/>
      <w:r>
        <w:t xml:space="preserve"> meiner weide / mein </w:t>
      </w:r>
      <w:proofErr w:type="spellStart"/>
      <w:r>
        <w:t>volck</w:t>
      </w:r>
      <w:proofErr w:type="spellEnd"/>
      <w:r>
        <w:t xml:space="preserve"> / mein </w:t>
      </w:r>
      <w:proofErr w:type="spellStart"/>
      <w:r>
        <w:t>herd</w:t>
      </w:r>
      <w:proofErr w:type="spellEnd"/>
      <w:r>
        <w:t xml:space="preserve">) das </w:t>
      </w:r>
      <w:proofErr w:type="spellStart"/>
      <w:r>
        <w:t>gantze</w:t>
      </w:r>
      <w:proofErr w:type="spellEnd"/>
      <w:r>
        <w:t xml:space="preserve"> Judenthum </w:t>
      </w:r>
      <w:proofErr w:type="spellStart"/>
      <w:r>
        <w:t>zuverstehen</w:t>
      </w:r>
      <w:proofErr w:type="spellEnd"/>
      <w:r>
        <w:t xml:space="preserve">: so betrifft doch </w:t>
      </w:r>
      <w:proofErr w:type="spellStart"/>
      <w:r>
        <w:t>dise</w:t>
      </w:r>
      <w:proofErr w:type="spellEnd"/>
      <w:r>
        <w:t xml:space="preserve"> </w:t>
      </w:r>
      <w:proofErr w:type="spellStart"/>
      <w:r>
        <w:t>weissagung</w:t>
      </w:r>
      <w:proofErr w:type="spellEnd"/>
      <w:r>
        <w:t xml:space="preserve"> nur die </w:t>
      </w:r>
      <w:proofErr w:type="spellStart"/>
      <w:r>
        <w:t>auserweleten</w:t>
      </w:r>
      <w:proofErr w:type="spellEnd"/>
      <w:r>
        <w:t xml:space="preserve"> in CHRISTO / </w:t>
      </w:r>
      <w:proofErr w:type="spellStart"/>
      <w:r>
        <w:t>umb</w:t>
      </w:r>
      <w:proofErr w:type="spellEnd"/>
      <w:r>
        <w:t xml:space="preserve"> welcher willen Gott CHRISTUM sendet und den Widderchrist tilget. Durch Gottes weide verstehe Gotts </w:t>
      </w:r>
      <w:proofErr w:type="spellStart"/>
      <w:r>
        <w:t>wortt</w:t>
      </w:r>
      <w:proofErr w:type="spellEnd"/>
      <w:r>
        <w:t xml:space="preserve"> davon eines </w:t>
      </w:r>
      <w:proofErr w:type="spellStart"/>
      <w:r>
        <w:t>menschen</w:t>
      </w:r>
      <w:proofErr w:type="spellEnd"/>
      <w:r>
        <w:t xml:space="preserve"> </w:t>
      </w:r>
      <w:proofErr w:type="spellStart"/>
      <w:r>
        <w:t>Sele</w:t>
      </w:r>
      <w:proofErr w:type="spellEnd"/>
      <w:r>
        <w:t xml:space="preserve"> lebet und selig wird: nach </w:t>
      </w:r>
      <w:proofErr w:type="spellStart"/>
      <w:r>
        <w:t>disem</w:t>
      </w:r>
      <w:proofErr w:type="spellEnd"/>
      <w:r>
        <w:t xml:space="preserve"> Spruch Deut. 8. Nicht alleine vom </w:t>
      </w:r>
      <w:proofErr w:type="spellStart"/>
      <w:r>
        <w:t>brod</w:t>
      </w:r>
      <w:proofErr w:type="spellEnd"/>
      <w:r>
        <w:t xml:space="preserve"> lebet der </w:t>
      </w:r>
      <w:proofErr w:type="spellStart"/>
      <w:r>
        <w:t>mensch</w:t>
      </w:r>
      <w:proofErr w:type="spellEnd"/>
      <w:r>
        <w:t xml:space="preserve"> / sondern von einem </w:t>
      </w:r>
      <w:proofErr w:type="spellStart"/>
      <w:r>
        <w:t>iglichen</w:t>
      </w:r>
      <w:proofErr w:type="spellEnd"/>
      <w:r>
        <w:t xml:space="preserve"> </w:t>
      </w:r>
      <w:proofErr w:type="spellStart"/>
      <w:r>
        <w:t>wortt</w:t>
      </w:r>
      <w:proofErr w:type="spellEnd"/>
      <w:r>
        <w:t xml:space="preserve"> das da gehet aus Gottes </w:t>
      </w:r>
      <w:proofErr w:type="spellStart"/>
      <w:r>
        <w:t>mund</w:t>
      </w:r>
      <w:proofErr w:type="spellEnd"/>
      <w:r>
        <w:t xml:space="preserve">. Wie er aber die Juden </w:t>
      </w:r>
      <w:proofErr w:type="spellStart"/>
      <w:r>
        <w:t>umb</w:t>
      </w:r>
      <w:proofErr w:type="spellEnd"/>
      <w:r>
        <w:t xml:space="preserve"> des willen Gottes </w:t>
      </w:r>
      <w:proofErr w:type="spellStart"/>
      <w:r>
        <w:t>volck</w:t>
      </w:r>
      <w:proofErr w:type="spellEnd"/>
      <w:r>
        <w:t xml:space="preserve"> nennet / das </w:t>
      </w:r>
      <w:proofErr w:type="spellStart"/>
      <w:r>
        <w:t>inen</w:t>
      </w:r>
      <w:proofErr w:type="spellEnd"/>
      <w:r>
        <w:t xml:space="preserve"> </w:t>
      </w:r>
      <w:proofErr w:type="spellStart"/>
      <w:r>
        <w:t>fur</w:t>
      </w:r>
      <w:proofErr w:type="spellEnd"/>
      <w:r>
        <w:t xml:space="preserve"> allen </w:t>
      </w:r>
      <w:proofErr w:type="spellStart"/>
      <w:r>
        <w:t>volckern</w:t>
      </w:r>
      <w:proofErr w:type="spellEnd"/>
      <w:r>
        <w:t xml:space="preserve"> </w:t>
      </w:r>
      <w:proofErr w:type="spellStart"/>
      <w:r>
        <w:t>auff</w:t>
      </w:r>
      <w:proofErr w:type="spellEnd"/>
      <w:r>
        <w:t xml:space="preserve"> erden </w:t>
      </w:r>
      <w:proofErr w:type="spellStart"/>
      <w:r>
        <w:t>gottes</w:t>
      </w:r>
      <w:proofErr w:type="spellEnd"/>
      <w:r>
        <w:t xml:space="preserve"> </w:t>
      </w:r>
      <w:proofErr w:type="spellStart"/>
      <w:r>
        <w:t>wortt</w:t>
      </w:r>
      <w:proofErr w:type="spellEnd"/>
      <w:r>
        <w:t xml:space="preserve"> gegeben / als Ps. 147. zeuget. Also nennet er die </w:t>
      </w:r>
      <w:proofErr w:type="spellStart"/>
      <w:r>
        <w:t>fromen</w:t>
      </w:r>
      <w:proofErr w:type="spellEnd"/>
      <w:r>
        <w:t xml:space="preserve"> sonderlich </w:t>
      </w:r>
      <w:proofErr w:type="spellStart"/>
      <w:r>
        <w:t>herde</w:t>
      </w:r>
      <w:proofErr w:type="spellEnd"/>
      <w:r>
        <w:t xml:space="preserve"> Gottes / weil sie </w:t>
      </w:r>
      <w:proofErr w:type="spellStart"/>
      <w:r>
        <w:t>ir</w:t>
      </w:r>
      <w:proofErr w:type="spellEnd"/>
      <w:r>
        <w:t xml:space="preserve"> leben und </w:t>
      </w:r>
      <w:proofErr w:type="spellStart"/>
      <w:r>
        <w:t>selickeit</w:t>
      </w:r>
      <w:proofErr w:type="spellEnd"/>
      <w:r>
        <w:t xml:space="preserve"> im </w:t>
      </w:r>
      <w:proofErr w:type="spellStart"/>
      <w:r>
        <w:t>glawben</w:t>
      </w:r>
      <w:proofErr w:type="spellEnd"/>
      <w:r>
        <w:t xml:space="preserve"> </w:t>
      </w:r>
      <w:proofErr w:type="spellStart"/>
      <w:r>
        <w:t>gottlichs</w:t>
      </w:r>
      <w:proofErr w:type="spellEnd"/>
      <w:r>
        <w:t xml:space="preserve"> </w:t>
      </w:r>
      <w:proofErr w:type="spellStart"/>
      <w:r>
        <w:t>wortts</w:t>
      </w:r>
      <w:proofErr w:type="spellEnd"/>
      <w:r>
        <w:t xml:space="preserve"> suchten: wie David Ps. 23. spricht / Der Herr ist mein </w:t>
      </w:r>
      <w:proofErr w:type="spellStart"/>
      <w:r>
        <w:t>hirtt</w:t>
      </w:r>
      <w:proofErr w:type="spellEnd"/>
      <w:r>
        <w:t xml:space="preserve"> / mir wird nichts mangeln. Die </w:t>
      </w:r>
      <w:proofErr w:type="spellStart"/>
      <w:r>
        <w:t>Suende</w:t>
      </w:r>
      <w:proofErr w:type="spellEnd"/>
      <w:r>
        <w:t xml:space="preserve"> aber der </w:t>
      </w:r>
      <w:proofErr w:type="spellStart"/>
      <w:r>
        <w:t>boesen</w:t>
      </w:r>
      <w:proofErr w:type="spellEnd"/>
      <w:r>
        <w:t xml:space="preserve"> </w:t>
      </w:r>
      <w:proofErr w:type="spellStart"/>
      <w:r>
        <w:t>Hirtten</w:t>
      </w:r>
      <w:proofErr w:type="spellEnd"/>
      <w:r>
        <w:t xml:space="preserve"> druckt er aus mit </w:t>
      </w:r>
      <w:proofErr w:type="spellStart"/>
      <w:r>
        <w:t>disen</w:t>
      </w:r>
      <w:proofErr w:type="spellEnd"/>
      <w:r>
        <w:t xml:space="preserve"> </w:t>
      </w:r>
      <w:proofErr w:type="spellStart"/>
      <w:r>
        <w:t>wortten</w:t>
      </w:r>
      <w:proofErr w:type="spellEnd"/>
      <w:r>
        <w:t xml:space="preserve"> (</w:t>
      </w:r>
      <w:proofErr w:type="spellStart"/>
      <w:r>
        <w:t>umbbringen</w:t>
      </w:r>
      <w:proofErr w:type="spellEnd"/>
      <w:r>
        <w:t xml:space="preserve"> / </w:t>
      </w:r>
      <w:proofErr w:type="spellStart"/>
      <w:r>
        <w:t>zustrewen</w:t>
      </w:r>
      <w:proofErr w:type="spellEnd"/>
      <w:r>
        <w:t xml:space="preserve"> / </w:t>
      </w:r>
      <w:proofErr w:type="spellStart"/>
      <w:r>
        <w:t>verstossen</w:t>
      </w:r>
      <w:proofErr w:type="spellEnd"/>
      <w:r>
        <w:t xml:space="preserve"> / nicht besuchen) und beschuldiget sie des / das sie Gottes Propheten und </w:t>
      </w:r>
      <w:proofErr w:type="spellStart"/>
      <w:r>
        <w:t>Schueler</w:t>
      </w:r>
      <w:proofErr w:type="spellEnd"/>
      <w:r>
        <w:t xml:space="preserve"> verfolgen und </w:t>
      </w:r>
      <w:proofErr w:type="spellStart"/>
      <w:r>
        <w:t>falschelerer</w:t>
      </w:r>
      <w:proofErr w:type="spellEnd"/>
      <w:r>
        <w:t xml:space="preserve"> </w:t>
      </w:r>
      <w:proofErr w:type="spellStart"/>
      <w:r>
        <w:t>sampt</w:t>
      </w:r>
      <w:proofErr w:type="spellEnd"/>
      <w:r>
        <w:t xml:space="preserve"> </w:t>
      </w:r>
      <w:proofErr w:type="spellStart"/>
      <w:r>
        <w:t>iren</w:t>
      </w:r>
      <w:proofErr w:type="spellEnd"/>
      <w:r>
        <w:t xml:space="preserve"> </w:t>
      </w:r>
      <w:proofErr w:type="spellStart"/>
      <w:r>
        <w:t>Schuelern</w:t>
      </w:r>
      <w:proofErr w:type="spellEnd"/>
      <w:r>
        <w:t xml:space="preserve"> beschirmen / dadurch </w:t>
      </w:r>
      <w:proofErr w:type="spellStart"/>
      <w:r>
        <w:t>gottes</w:t>
      </w:r>
      <w:proofErr w:type="spellEnd"/>
      <w:r>
        <w:t xml:space="preserve"> </w:t>
      </w:r>
      <w:proofErr w:type="spellStart"/>
      <w:r>
        <w:t>volck</w:t>
      </w:r>
      <w:proofErr w:type="spellEnd"/>
      <w:r>
        <w:t xml:space="preserve"> der </w:t>
      </w:r>
      <w:proofErr w:type="spellStart"/>
      <w:r>
        <w:t>warheit</w:t>
      </w:r>
      <w:proofErr w:type="spellEnd"/>
      <w:r>
        <w:t xml:space="preserve"> und </w:t>
      </w:r>
      <w:proofErr w:type="spellStart"/>
      <w:r>
        <w:t>selickeit</w:t>
      </w:r>
      <w:proofErr w:type="spellEnd"/>
      <w:r>
        <w:t xml:space="preserve"> beraubet / </w:t>
      </w:r>
      <w:proofErr w:type="spellStart"/>
      <w:r>
        <w:t>luegen</w:t>
      </w:r>
      <w:proofErr w:type="spellEnd"/>
      <w:r>
        <w:t xml:space="preserve"> </w:t>
      </w:r>
      <w:proofErr w:type="spellStart"/>
      <w:r>
        <w:t>hoeren</w:t>
      </w:r>
      <w:proofErr w:type="spellEnd"/>
      <w:r>
        <w:t xml:space="preserve"> und (soviel an den </w:t>
      </w:r>
      <w:proofErr w:type="spellStart"/>
      <w:r>
        <w:t>boesen</w:t>
      </w:r>
      <w:proofErr w:type="spellEnd"/>
      <w:r>
        <w:t xml:space="preserve"> </w:t>
      </w:r>
      <w:proofErr w:type="spellStart"/>
      <w:r>
        <w:t>Hirtten</w:t>
      </w:r>
      <w:proofErr w:type="spellEnd"/>
      <w:r>
        <w:t xml:space="preserve"> gelegen) </w:t>
      </w:r>
      <w:proofErr w:type="spellStart"/>
      <w:r>
        <w:t>verdampt</w:t>
      </w:r>
      <w:proofErr w:type="spellEnd"/>
      <w:r>
        <w:t xml:space="preserve"> werden </w:t>
      </w:r>
      <w:proofErr w:type="spellStart"/>
      <w:r>
        <w:t>mus</w:t>
      </w:r>
      <w:proofErr w:type="spellEnd"/>
      <w:r>
        <w:t xml:space="preserve">: wie sie CHRISTUS auch </w:t>
      </w:r>
      <w:proofErr w:type="spellStart"/>
      <w:r>
        <w:t>derhalbn</w:t>
      </w:r>
      <w:proofErr w:type="spellEnd"/>
      <w:r>
        <w:t xml:space="preserve"> Jo. 10. Dieb und </w:t>
      </w:r>
      <w:proofErr w:type="spellStart"/>
      <w:r>
        <w:t>Moerder</w:t>
      </w:r>
      <w:proofErr w:type="spellEnd"/>
      <w:r>
        <w:t xml:space="preserve"> nennet. </w:t>
      </w:r>
    </w:p>
    <w:p w14:paraId="1D9316F2" w14:textId="77777777" w:rsidR="00A07F1F" w:rsidRDefault="00A07F1F" w:rsidP="00A07F1F">
      <w:pPr>
        <w:pStyle w:val="StandardWeb"/>
      </w:pPr>
      <w:r>
        <w:t xml:space="preserve">Gleich wie </w:t>
      </w:r>
      <w:proofErr w:type="spellStart"/>
      <w:r>
        <w:t>zustrewen</w:t>
      </w:r>
      <w:proofErr w:type="spellEnd"/>
      <w:r>
        <w:t xml:space="preserve"> </w:t>
      </w:r>
      <w:proofErr w:type="spellStart"/>
      <w:r>
        <w:t>heist</w:t>
      </w:r>
      <w:proofErr w:type="spellEnd"/>
      <w:r>
        <w:t xml:space="preserve"> / nicht </w:t>
      </w:r>
      <w:proofErr w:type="spellStart"/>
      <w:r>
        <w:t>auff</w:t>
      </w:r>
      <w:proofErr w:type="spellEnd"/>
      <w:r>
        <w:t xml:space="preserve"> den einigen CHRISTUM mit dem </w:t>
      </w:r>
      <w:proofErr w:type="spellStart"/>
      <w:r>
        <w:t>wortt</w:t>
      </w:r>
      <w:proofErr w:type="spellEnd"/>
      <w:r>
        <w:t xml:space="preserve"> Gottes weisen / dadurch die </w:t>
      </w:r>
      <w:proofErr w:type="spellStart"/>
      <w:r>
        <w:t>leutte</w:t>
      </w:r>
      <w:proofErr w:type="spellEnd"/>
      <w:r>
        <w:t xml:space="preserve"> </w:t>
      </w:r>
      <w:proofErr w:type="spellStart"/>
      <w:r>
        <w:t>irer</w:t>
      </w:r>
      <w:proofErr w:type="spellEnd"/>
      <w:r>
        <w:t xml:space="preserve"> </w:t>
      </w:r>
      <w:proofErr w:type="spellStart"/>
      <w:r>
        <w:t>gerechtickeit</w:t>
      </w:r>
      <w:proofErr w:type="spellEnd"/>
      <w:r>
        <w:t xml:space="preserve"> und </w:t>
      </w:r>
      <w:proofErr w:type="spellStart"/>
      <w:r>
        <w:t>selickeit</w:t>
      </w:r>
      <w:proofErr w:type="spellEnd"/>
      <w:r>
        <w:t xml:space="preserve"> </w:t>
      </w:r>
      <w:proofErr w:type="spellStart"/>
      <w:r>
        <w:t>gewis</w:t>
      </w:r>
      <w:proofErr w:type="spellEnd"/>
      <w:r>
        <w:t xml:space="preserve"> werden / sondern durch </w:t>
      </w:r>
      <w:proofErr w:type="spellStart"/>
      <w:r>
        <w:t>falschelerer</w:t>
      </w:r>
      <w:proofErr w:type="spellEnd"/>
      <w:r>
        <w:t xml:space="preserve"> mancherlei </w:t>
      </w:r>
      <w:proofErr w:type="spellStart"/>
      <w:r>
        <w:t>secten</w:t>
      </w:r>
      <w:proofErr w:type="spellEnd"/>
      <w:r>
        <w:t xml:space="preserve"> anrichten und die gewissen irre machen das sie nicht wissen woran sie recht oder unrecht thun: wie CHRISTUS auch </w:t>
      </w:r>
      <w:proofErr w:type="spellStart"/>
      <w:r>
        <w:t>dises</w:t>
      </w:r>
      <w:proofErr w:type="spellEnd"/>
      <w:r>
        <w:t xml:space="preserve"> </w:t>
      </w:r>
      <w:proofErr w:type="spellStart"/>
      <w:r>
        <w:t>wortts</w:t>
      </w:r>
      <w:proofErr w:type="spellEnd"/>
      <w:r>
        <w:t xml:space="preserve"> braucht. Lu. II. Wer nicht mit mir </w:t>
      </w:r>
      <w:proofErr w:type="spellStart"/>
      <w:r>
        <w:t>samlet</w:t>
      </w:r>
      <w:proofErr w:type="spellEnd"/>
      <w:r>
        <w:t xml:space="preserve"> der </w:t>
      </w:r>
      <w:proofErr w:type="spellStart"/>
      <w:r>
        <w:t>zustrewet</w:t>
      </w:r>
      <w:proofErr w:type="spellEnd"/>
      <w:r>
        <w:t xml:space="preserve">. Also </w:t>
      </w:r>
      <w:proofErr w:type="spellStart"/>
      <w:r>
        <w:t>heist</w:t>
      </w:r>
      <w:proofErr w:type="spellEnd"/>
      <w:r>
        <w:t xml:space="preserve"> </w:t>
      </w:r>
      <w:proofErr w:type="spellStart"/>
      <w:r>
        <w:t>umbbringen</w:t>
      </w:r>
      <w:proofErr w:type="spellEnd"/>
      <w:r>
        <w:t xml:space="preserve"> / nicht alleine </w:t>
      </w:r>
      <w:proofErr w:type="spellStart"/>
      <w:r>
        <w:t>umb</w:t>
      </w:r>
      <w:proofErr w:type="spellEnd"/>
      <w:r>
        <w:t xml:space="preserve"> die </w:t>
      </w:r>
      <w:proofErr w:type="spellStart"/>
      <w:r>
        <w:t>ewigeselickeit</w:t>
      </w:r>
      <w:proofErr w:type="spellEnd"/>
      <w:r>
        <w:t xml:space="preserve"> bringen / sondern auch in gottloser </w:t>
      </w:r>
      <w:proofErr w:type="spellStart"/>
      <w:r>
        <w:t>tyrannen</w:t>
      </w:r>
      <w:proofErr w:type="spellEnd"/>
      <w:r>
        <w:t xml:space="preserve"> </w:t>
      </w:r>
      <w:proofErr w:type="spellStart"/>
      <w:r>
        <w:t>ungnade</w:t>
      </w:r>
      <w:proofErr w:type="spellEnd"/>
      <w:r>
        <w:t xml:space="preserve"> bringen / das man auch leiblich </w:t>
      </w:r>
      <w:proofErr w:type="spellStart"/>
      <w:r>
        <w:t>zuplaget</w:t>
      </w:r>
      <w:proofErr w:type="spellEnd"/>
      <w:r>
        <w:t xml:space="preserve"> wird </w:t>
      </w:r>
      <w:proofErr w:type="spellStart"/>
      <w:r>
        <w:t>umb</w:t>
      </w:r>
      <w:proofErr w:type="spellEnd"/>
      <w:r>
        <w:t xml:space="preserve"> der </w:t>
      </w:r>
      <w:proofErr w:type="spellStart"/>
      <w:r>
        <w:t>warheit</w:t>
      </w:r>
      <w:proofErr w:type="spellEnd"/>
      <w:r>
        <w:t xml:space="preserve"> willen und </w:t>
      </w:r>
      <w:proofErr w:type="spellStart"/>
      <w:r>
        <w:t>umbkompt</w:t>
      </w:r>
      <w:proofErr w:type="spellEnd"/>
      <w:r>
        <w:t xml:space="preserve">: als Manasse 4. Re. 21. Jerusalem mit unschuldigem </w:t>
      </w:r>
      <w:proofErr w:type="spellStart"/>
      <w:r>
        <w:t>blut</w:t>
      </w:r>
      <w:proofErr w:type="spellEnd"/>
      <w:r>
        <w:t xml:space="preserve"> </w:t>
      </w:r>
      <w:proofErr w:type="spellStart"/>
      <w:r>
        <w:t>erfuellet</w:t>
      </w:r>
      <w:proofErr w:type="spellEnd"/>
      <w:r>
        <w:t xml:space="preserve"> / von den </w:t>
      </w:r>
      <w:proofErr w:type="spellStart"/>
      <w:r>
        <w:t>Baalspfaffen</w:t>
      </w:r>
      <w:proofErr w:type="spellEnd"/>
      <w:r>
        <w:t xml:space="preserve"> dazu beweget. Daraus </w:t>
      </w:r>
      <w:proofErr w:type="spellStart"/>
      <w:r>
        <w:t>wolzuvernemen</w:t>
      </w:r>
      <w:proofErr w:type="spellEnd"/>
      <w:r>
        <w:t xml:space="preserve"> / wie </w:t>
      </w:r>
      <w:proofErr w:type="spellStart"/>
      <w:r>
        <w:t>verstossen</w:t>
      </w:r>
      <w:proofErr w:type="spellEnd"/>
      <w:r>
        <w:t xml:space="preserve"> / </w:t>
      </w:r>
      <w:proofErr w:type="spellStart"/>
      <w:r>
        <w:t>heist</w:t>
      </w:r>
      <w:proofErr w:type="spellEnd"/>
      <w:r>
        <w:t xml:space="preserve"> / von Gotts </w:t>
      </w:r>
      <w:proofErr w:type="spellStart"/>
      <w:r>
        <w:t>wortt</w:t>
      </w:r>
      <w:proofErr w:type="spellEnd"/>
      <w:r>
        <w:t xml:space="preserve"> zu </w:t>
      </w:r>
      <w:proofErr w:type="spellStart"/>
      <w:r>
        <w:t>menschenleren</w:t>
      </w:r>
      <w:proofErr w:type="spellEnd"/>
      <w:r>
        <w:t xml:space="preserve"> dringen und beide </w:t>
      </w:r>
      <w:proofErr w:type="spellStart"/>
      <w:r>
        <w:t>lerer</w:t>
      </w:r>
      <w:proofErr w:type="spellEnd"/>
      <w:r>
        <w:t xml:space="preserve"> und </w:t>
      </w:r>
      <w:proofErr w:type="spellStart"/>
      <w:r>
        <w:t>bekenner</w:t>
      </w:r>
      <w:proofErr w:type="spellEnd"/>
      <w:r>
        <w:t xml:space="preserve"> </w:t>
      </w:r>
      <w:proofErr w:type="spellStart"/>
      <w:r>
        <w:t>gotts</w:t>
      </w:r>
      <w:proofErr w:type="spellEnd"/>
      <w:r>
        <w:t xml:space="preserve"> </w:t>
      </w:r>
      <w:proofErr w:type="spellStart"/>
      <w:r>
        <w:t>wortts</w:t>
      </w:r>
      <w:proofErr w:type="spellEnd"/>
      <w:r>
        <w:t xml:space="preserve"> vertreiben: also </w:t>
      </w:r>
      <w:proofErr w:type="spellStart"/>
      <w:r>
        <w:t>heist</w:t>
      </w:r>
      <w:proofErr w:type="spellEnd"/>
      <w:r>
        <w:t xml:space="preserve"> die </w:t>
      </w:r>
      <w:proofErr w:type="spellStart"/>
      <w:r>
        <w:t>herde</w:t>
      </w:r>
      <w:proofErr w:type="spellEnd"/>
      <w:r>
        <w:t xml:space="preserve"> nicht besuchen / den </w:t>
      </w:r>
      <w:proofErr w:type="spellStart"/>
      <w:r>
        <w:t>leutten</w:t>
      </w:r>
      <w:proofErr w:type="spellEnd"/>
      <w:r>
        <w:t xml:space="preserve"> Gotts </w:t>
      </w:r>
      <w:proofErr w:type="spellStart"/>
      <w:r>
        <w:t>wortt</w:t>
      </w:r>
      <w:proofErr w:type="spellEnd"/>
      <w:r>
        <w:t xml:space="preserve"> nicht predigen noch predigen lassen / sondern </w:t>
      </w:r>
      <w:proofErr w:type="spellStart"/>
      <w:r>
        <w:t>umb</w:t>
      </w:r>
      <w:proofErr w:type="spellEnd"/>
      <w:r>
        <w:t xml:space="preserve"> des lieben </w:t>
      </w:r>
      <w:proofErr w:type="spellStart"/>
      <w:r>
        <w:t>bauchs</w:t>
      </w:r>
      <w:proofErr w:type="spellEnd"/>
      <w:r>
        <w:t xml:space="preserve"> willen durch </w:t>
      </w:r>
      <w:proofErr w:type="spellStart"/>
      <w:r>
        <w:t>menschenlere</w:t>
      </w:r>
      <w:proofErr w:type="spellEnd"/>
      <w:r>
        <w:t xml:space="preserve"> </w:t>
      </w:r>
      <w:proofErr w:type="spellStart"/>
      <w:r>
        <w:t>geitzen</w:t>
      </w:r>
      <w:proofErr w:type="spellEnd"/>
      <w:r>
        <w:t xml:space="preserve"> und von der </w:t>
      </w:r>
      <w:proofErr w:type="spellStart"/>
      <w:r>
        <w:t>einfaltigen</w:t>
      </w:r>
      <w:proofErr w:type="spellEnd"/>
      <w:r>
        <w:t xml:space="preserve"> </w:t>
      </w:r>
      <w:proofErr w:type="spellStart"/>
      <w:r>
        <w:t>schweys</w:t>
      </w:r>
      <w:proofErr w:type="spellEnd"/>
      <w:r>
        <w:t xml:space="preserve"> und </w:t>
      </w:r>
      <w:proofErr w:type="spellStart"/>
      <w:r>
        <w:t>blut</w:t>
      </w:r>
      <w:proofErr w:type="spellEnd"/>
      <w:r>
        <w:t xml:space="preserve"> sich </w:t>
      </w:r>
      <w:proofErr w:type="spellStart"/>
      <w:r>
        <w:t>neren</w:t>
      </w:r>
      <w:proofErr w:type="spellEnd"/>
      <w:r>
        <w:t xml:space="preserve"> und </w:t>
      </w:r>
      <w:proofErr w:type="spellStart"/>
      <w:r>
        <w:t>fuellen</w:t>
      </w:r>
      <w:proofErr w:type="spellEnd"/>
      <w:r>
        <w:t xml:space="preserve">: gerade wie Ps. 14. </w:t>
      </w:r>
      <w:proofErr w:type="spellStart"/>
      <w:r>
        <w:t>derhalben</w:t>
      </w:r>
      <w:proofErr w:type="spellEnd"/>
      <w:r>
        <w:t xml:space="preserve"> solche Bauchheiligen </w:t>
      </w:r>
      <w:proofErr w:type="spellStart"/>
      <w:r>
        <w:t>ubelthetter</w:t>
      </w:r>
      <w:proofErr w:type="spellEnd"/>
      <w:r>
        <w:t xml:space="preserve"> nennet und spricht / Wil denn der </w:t>
      </w:r>
      <w:proofErr w:type="spellStart"/>
      <w:r>
        <w:t>ubelthetter</w:t>
      </w:r>
      <w:proofErr w:type="spellEnd"/>
      <w:r>
        <w:t xml:space="preserve"> keiner das </w:t>
      </w:r>
      <w:proofErr w:type="spellStart"/>
      <w:r>
        <w:t>mercken</w:t>
      </w:r>
      <w:proofErr w:type="spellEnd"/>
      <w:r>
        <w:t xml:space="preserve"> / die mein </w:t>
      </w:r>
      <w:proofErr w:type="spellStart"/>
      <w:r>
        <w:t>volck</w:t>
      </w:r>
      <w:proofErr w:type="spellEnd"/>
      <w:r>
        <w:t xml:space="preserve"> fressen / das sie sich </w:t>
      </w:r>
      <w:proofErr w:type="spellStart"/>
      <w:r>
        <w:t>neren</w:t>
      </w:r>
      <w:proofErr w:type="spellEnd"/>
      <w:r>
        <w:t xml:space="preserve"> / aber den </w:t>
      </w:r>
      <w:proofErr w:type="spellStart"/>
      <w:r>
        <w:t>Hern</w:t>
      </w:r>
      <w:proofErr w:type="spellEnd"/>
      <w:r>
        <w:t xml:space="preserve"> </w:t>
      </w:r>
      <w:proofErr w:type="spellStart"/>
      <w:r>
        <w:t>ruffen</w:t>
      </w:r>
      <w:proofErr w:type="spellEnd"/>
      <w:r>
        <w:t xml:space="preserve"> sie nicht an. Und 2. </w:t>
      </w:r>
      <w:proofErr w:type="spellStart"/>
      <w:r>
        <w:t>Pe</w:t>
      </w:r>
      <w:proofErr w:type="spellEnd"/>
      <w:r>
        <w:t xml:space="preserve">. 2. Sie hantieren an euch durch </w:t>
      </w:r>
      <w:proofErr w:type="spellStart"/>
      <w:r>
        <w:t>geitz</w:t>
      </w:r>
      <w:proofErr w:type="spellEnd"/>
      <w:r>
        <w:t xml:space="preserve"> mit </w:t>
      </w:r>
      <w:proofErr w:type="spellStart"/>
      <w:r>
        <w:t>ertichten</w:t>
      </w:r>
      <w:proofErr w:type="spellEnd"/>
      <w:r>
        <w:t xml:space="preserve"> </w:t>
      </w:r>
      <w:proofErr w:type="spellStart"/>
      <w:r>
        <w:t>wortten</w:t>
      </w:r>
      <w:proofErr w:type="spellEnd"/>
      <w:r>
        <w:t xml:space="preserve">. </w:t>
      </w:r>
      <w:proofErr w:type="spellStart"/>
      <w:r>
        <w:t>Wiewol</w:t>
      </w:r>
      <w:proofErr w:type="spellEnd"/>
      <w:r>
        <w:t xml:space="preserve"> er aber spricht (die mein </w:t>
      </w:r>
      <w:proofErr w:type="spellStart"/>
      <w:r>
        <w:t>volck</w:t>
      </w:r>
      <w:proofErr w:type="spellEnd"/>
      <w:r>
        <w:t xml:space="preserve"> weiden) und weiden </w:t>
      </w:r>
      <w:proofErr w:type="spellStart"/>
      <w:r>
        <w:t>heist</w:t>
      </w:r>
      <w:proofErr w:type="spellEnd"/>
      <w:r>
        <w:t xml:space="preserve"> / Gotts </w:t>
      </w:r>
      <w:proofErr w:type="spellStart"/>
      <w:r>
        <w:t>wortt</w:t>
      </w:r>
      <w:proofErr w:type="spellEnd"/>
      <w:r>
        <w:t xml:space="preserve"> predigen oder predigen lassen: nach </w:t>
      </w:r>
      <w:proofErr w:type="spellStart"/>
      <w:r>
        <w:t>disem</w:t>
      </w:r>
      <w:proofErr w:type="spellEnd"/>
      <w:r>
        <w:t xml:space="preserve"> Spruch Jo. 20. Peter weide meine Lemmer: so </w:t>
      </w:r>
      <w:proofErr w:type="spellStart"/>
      <w:r>
        <w:t>wil</w:t>
      </w:r>
      <w:proofErr w:type="spellEnd"/>
      <w:r>
        <w:t xml:space="preserve"> er doch nicht sagen / das sie Gotts </w:t>
      </w:r>
      <w:proofErr w:type="spellStart"/>
      <w:r>
        <w:t>wortt</w:t>
      </w:r>
      <w:proofErr w:type="spellEnd"/>
      <w:r>
        <w:t xml:space="preserve"> predigen oder predigen lassen / sondern das sie es thun </w:t>
      </w:r>
      <w:proofErr w:type="spellStart"/>
      <w:r>
        <w:t>solten</w:t>
      </w:r>
      <w:proofErr w:type="spellEnd"/>
      <w:r>
        <w:t xml:space="preserve"> aber nicht thun: wie Ps. 2. sie auch beschuldiget das sie sich </w:t>
      </w:r>
      <w:proofErr w:type="spellStart"/>
      <w:r>
        <w:t>aufflehnen</w:t>
      </w:r>
      <w:proofErr w:type="spellEnd"/>
      <w:r>
        <w:t xml:space="preserve"> wider den </w:t>
      </w:r>
      <w:proofErr w:type="spellStart"/>
      <w:r>
        <w:t>Hern</w:t>
      </w:r>
      <w:proofErr w:type="spellEnd"/>
      <w:r>
        <w:t xml:space="preserve"> und seinen CHRIST. </w:t>
      </w:r>
      <w:proofErr w:type="spellStart"/>
      <w:r>
        <w:t>Sihe</w:t>
      </w:r>
      <w:proofErr w:type="spellEnd"/>
      <w:r>
        <w:t xml:space="preserve"> weil solches </w:t>
      </w:r>
      <w:proofErr w:type="spellStart"/>
      <w:r>
        <w:t>zustrewen</w:t>
      </w:r>
      <w:proofErr w:type="spellEnd"/>
      <w:r>
        <w:t xml:space="preserve"> </w:t>
      </w:r>
      <w:proofErr w:type="spellStart"/>
      <w:r>
        <w:t>umbbringen</w:t>
      </w:r>
      <w:proofErr w:type="spellEnd"/>
      <w:r>
        <w:t xml:space="preserve"> </w:t>
      </w:r>
      <w:proofErr w:type="spellStart"/>
      <w:r>
        <w:t>verstossen</w:t>
      </w:r>
      <w:proofErr w:type="spellEnd"/>
      <w:r>
        <w:t xml:space="preserve"> nicht besuchen / vom </w:t>
      </w:r>
      <w:proofErr w:type="spellStart"/>
      <w:r>
        <w:t>boesen</w:t>
      </w:r>
      <w:proofErr w:type="spellEnd"/>
      <w:r>
        <w:t xml:space="preserve"> geist und des Weibes Samens feind ist / so nennet in </w:t>
      </w:r>
      <w:proofErr w:type="spellStart"/>
      <w:r>
        <w:t>billich</w:t>
      </w:r>
      <w:proofErr w:type="spellEnd"/>
      <w:r>
        <w:t xml:space="preserve"> der Herr JESUS Jo. 8. einen Dieb und </w:t>
      </w:r>
      <w:proofErr w:type="spellStart"/>
      <w:r>
        <w:t>Moerder</w:t>
      </w:r>
      <w:proofErr w:type="spellEnd"/>
      <w:r>
        <w:t xml:space="preserve">. Denn auch ein </w:t>
      </w:r>
      <w:proofErr w:type="spellStart"/>
      <w:r>
        <w:t>falscherlerer</w:t>
      </w:r>
      <w:proofErr w:type="spellEnd"/>
      <w:r>
        <w:t xml:space="preserve"> und </w:t>
      </w:r>
      <w:proofErr w:type="spellStart"/>
      <w:r>
        <w:t>tyrann</w:t>
      </w:r>
      <w:proofErr w:type="spellEnd"/>
      <w:r>
        <w:t xml:space="preserve"> vom </w:t>
      </w:r>
      <w:proofErr w:type="spellStart"/>
      <w:r>
        <w:t>teuffel</w:t>
      </w:r>
      <w:proofErr w:type="spellEnd"/>
      <w:r>
        <w:t xml:space="preserve"> besessen und getrieben das heilige </w:t>
      </w:r>
      <w:proofErr w:type="spellStart"/>
      <w:r>
        <w:t>wortt</w:t>
      </w:r>
      <w:proofErr w:type="spellEnd"/>
      <w:r>
        <w:t xml:space="preserve"> Gottes und CHRISTI gemeine </w:t>
      </w:r>
      <w:proofErr w:type="spellStart"/>
      <w:r>
        <w:t>zulestern</w:t>
      </w:r>
      <w:proofErr w:type="spellEnd"/>
      <w:r>
        <w:t xml:space="preserve"> und verfolgen / keinen andern lohn haben </w:t>
      </w:r>
      <w:proofErr w:type="spellStart"/>
      <w:r>
        <w:t>sol</w:t>
      </w:r>
      <w:proofErr w:type="spellEnd"/>
      <w:r>
        <w:t xml:space="preserve"> denn </w:t>
      </w:r>
      <w:proofErr w:type="spellStart"/>
      <w:r>
        <w:t>tod</w:t>
      </w:r>
      <w:proofErr w:type="spellEnd"/>
      <w:r>
        <w:t xml:space="preserve"> und </w:t>
      </w:r>
      <w:proofErr w:type="spellStart"/>
      <w:r>
        <w:t>ewighertzeleide</w:t>
      </w:r>
      <w:proofErr w:type="spellEnd"/>
      <w:r>
        <w:t xml:space="preserve">: wie der Herr auch durch </w:t>
      </w:r>
      <w:proofErr w:type="spellStart"/>
      <w:r>
        <w:t>Jeremiam</w:t>
      </w:r>
      <w:proofErr w:type="spellEnd"/>
      <w:r>
        <w:t xml:space="preserve"> hie solchen lohn der </w:t>
      </w:r>
      <w:proofErr w:type="spellStart"/>
      <w:r>
        <w:t>boesen</w:t>
      </w:r>
      <w:proofErr w:type="spellEnd"/>
      <w:r>
        <w:t xml:space="preserve"> </w:t>
      </w:r>
      <w:proofErr w:type="spellStart"/>
      <w:r>
        <w:t>Hirtten</w:t>
      </w:r>
      <w:proofErr w:type="spellEnd"/>
      <w:r>
        <w:t xml:space="preserve"> ausdruckt und spricht (Wehe euch: ich </w:t>
      </w:r>
      <w:proofErr w:type="spellStart"/>
      <w:r>
        <w:t>wil</w:t>
      </w:r>
      <w:proofErr w:type="spellEnd"/>
      <w:r>
        <w:t xml:space="preserve"> euch heimsuchen </w:t>
      </w:r>
      <w:proofErr w:type="spellStart"/>
      <w:r>
        <w:t>umb</w:t>
      </w:r>
      <w:proofErr w:type="spellEnd"/>
      <w:r>
        <w:t xml:space="preserve"> </w:t>
      </w:r>
      <w:proofErr w:type="spellStart"/>
      <w:r>
        <w:t>ewers</w:t>
      </w:r>
      <w:proofErr w:type="spellEnd"/>
      <w:r>
        <w:t xml:space="preserve"> </w:t>
      </w:r>
      <w:proofErr w:type="spellStart"/>
      <w:r>
        <w:t>bosen</w:t>
      </w:r>
      <w:proofErr w:type="spellEnd"/>
      <w:r>
        <w:t xml:space="preserve"> </w:t>
      </w:r>
      <w:proofErr w:type="spellStart"/>
      <w:r>
        <w:t>wesens</w:t>
      </w:r>
      <w:proofErr w:type="spellEnd"/>
      <w:r>
        <w:t xml:space="preserve"> willen) </w:t>
      </w:r>
      <w:proofErr w:type="spellStart"/>
      <w:r>
        <w:t>wil</w:t>
      </w:r>
      <w:proofErr w:type="spellEnd"/>
      <w:r>
        <w:t xml:space="preserve"> </w:t>
      </w:r>
      <w:proofErr w:type="spellStart"/>
      <w:r>
        <w:t>inen</w:t>
      </w:r>
      <w:proofErr w:type="spellEnd"/>
      <w:r>
        <w:t xml:space="preserve"> </w:t>
      </w:r>
      <w:proofErr w:type="spellStart"/>
      <w:r>
        <w:t>drewen</w:t>
      </w:r>
      <w:proofErr w:type="spellEnd"/>
      <w:r>
        <w:t xml:space="preserve"> und anzeigen / weil sie </w:t>
      </w:r>
      <w:proofErr w:type="spellStart"/>
      <w:r>
        <w:t>widder</w:t>
      </w:r>
      <w:proofErr w:type="spellEnd"/>
      <w:r>
        <w:t xml:space="preserve"> das </w:t>
      </w:r>
      <w:proofErr w:type="spellStart"/>
      <w:r>
        <w:t>ander</w:t>
      </w:r>
      <w:proofErr w:type="spellEnd"/>
      <w:r>
        <w:t xml:space="preserve"> und sechste </w:t>
      </w:r>
      <w:proofErr w:type="spellStart"/>
      <w:r>
        <w:t>gebotte</w:t>
      </w:r>
      <w:proofErr w:type="spellEnd"/>
      <w:r>
        <w:t xml:space="preserve"> </w:t>
      </w:r>
      <w:proofErr w:type="spellStart"/>
      <w:r>
        <w:t>suendigen</w:t>
      </w:r>
      <w:proofErr w:type="spellEnd"/>
      <w:r>
        <w:t xml:space="preserve"> und keine </w:t>
      </w:r>
      <w:proofErr w:type="spellStart"/>
      <w:r>
        <w:t>besserung</w:t>
      </w:r>
      <w:proofErr w:type="spellEnd"/>
      <w:r>
        <w:t xml:space="preserve"> da ist / so wolle er sie nach </w:t>
      </w:r>
      <w:proofErr w:type="spellStart"/>
      <w:r>
        <w:t>gottlichen</w:t>
      </w:r>
      <w:proofErr w:type="spellEnd"/>
      <w:r>
        <w:t xml:space="preserve"> </w:t>
      </w:r>
      <w:proofErr w:type="spellStart"/>
      <w:r>
        <w:t>drewwortten</w:t>
      </w:r>
      <w:proofErr w:type="spellEnd"/>
      <w:r>
        <w:t xml:space="preserve"> leiblich und geistlich heimsuchen / das ist / straffen. 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(Weh euch </w:t>
      </w:r>
      <w:proofErr w:type="spellStart"/>
      <w:r>
        <w:t>Hirtten</w:t>
      </w:r>
      <w:proofErr w:type="spellEnd"/>
      <w:r>
        <w:t xml:space="preserve"> die </w:t>
      </w:r>
      <w:proofErr w:type="spellStart"/>
      <w:r>
        <w:t>ir</w:t>
      </w:r>
      <w:proofErr w:type="spellEnd"/>
      <w:r>
        <w:t xml:space="preserve"> die </w:t>
      </w:r>
      <w:proofErr w:type="spellStart"/>
      <w:r>
        <w:t>herde</w:t>
      </w:r>
      <w:proofErr w:type="spellEnd"/>
      <w:r>
        <w:t xml:space="preserve"> meiner weide </w:t>
      </w:r>
      <w:proofErr w:type="spellStart"/>
      <w:r>
        <w:t>umbbringet</w:t>
      </w:r>
      <w:proofErr w:type="spellEnd"/>
      <w:r>
        <w:t xml:space="preserve"> und </w:t>
      </w:r>
      <w:proofErr w:type="spellStart"/>
      <w:r>
        <w:t>zustrewet</w:t>
      </w:r>
      <w:proofErr w:type="spellEnd"/>
      <w:r>
        <w:t xml:space="preserve"> / spricht der Herr: </w:t>
      </w:r>
      <w:proofErr w:type="spellStart"/>
      <w:r>
        <w:t>darumb</w:t>
      </w:r>
      <w:proofErr w:type="spellEnd"/>
      <w:r>
        <w:t xml:space="preserve"> spricht der Herr der Gott Israel von den </w:t>
      </w:r>
      <w:proofErr w:type="spellStart"/>
      <w:r>
        <w:t>Hirtten</w:t>
      </w:r>
      <w:proofErr w:type="spellEnd"/>
      <w:r>
        <w:t xml:space="preserve"> die mein </w:t>
      </w:r>
      <w:proofErr w:type="spellStart"/>
      <w:r>
        <w:t>volck</w:t>
      </w:r>
      <w:proofErr w:type="spellEnd"/>
      <w:r>
        <w:t xml:space="preserve"> weiden / </w:t>
      </w:r>
      <w:proofErr w:type="spellStart"/>
      <w:r>
        <w:t>ir</w:t>
      </w:r>
      <w:proofErr w:type="spellEnd"/>
      <w:r>
        <w:t xml:space="preserve"> habt mein </w:t>
      </w:r>
      <w:proofErr w:type="spellStart"/>
      <w:r>
        <w:t>herde</w:t>
      </w:r>
      <w:proofErr w:type="spellEnd"/>
      <w:r>
        <w:t xml:space="preserve"> </w:t>
      </w:r>
      <w:proofErr w:type="spellStart"/>
      <w:r>
        <w:t>zustrewet</w:t>
      </w:r>
      <w:proofErr w:type="spellEnd"/>
      <w:r>
        <w:t xml:space="preserve"> und </w:t>
      </w:r>
      <w:proofErr w:type="spellStart"/>
      <w:r>
        <w:t>verstossen</w:t>
      </w:r>
      <w:proofErr w:type="spellEnd"/>
      <w:r>
        <w:t xml:space="preserve"> und nicht besucht. </w:t>
      </w:r>
      <w:proofErr w:type="spellStart"/>
      <w:r>
        <w:t>Sihe</w:t>
      </w:r>
      <w:proofErr w:type="spellEnd"/>
      <w:r>
        <w:t xml:space="preserve"> ich </w:t>
      </w:r>
      <w:proofErr w:type="spellStart"/>
      <w:r>
        <w:t>wil</w:t>
      </w:r>
      <w:proofErr w:type="spellEnd"/>
      <w:r>
        <w:t xml:space="preserve"> euch heimsuchen </w:t>
      </w:r>
      <w:proofErr w:type="spellStart"/>
      <w:r>
        <w:t>umb</w:t>
      </w:r>
      <w:proofErr w:type="spellEnd"/>
      <w:r>
        <w:t xml:space="preserve"> </w:t>
      </w:r>
      <w:proofErr w:type="spellStart"/>
      <w:r>
        <w:t>ewers</w:t>
      </w:r>
      <w:proofErr w:type="spellEnd"/>
      <w:r>
        <w:t xml:space="preserve"> </w:t>
      </w:r>
      <w:proofErr w:type="spellStart"/>
      <w:r>
        <w:t>bosen</w:t>
      </w:r>
      <w:proofErr w:type="spellEnd"/>
      <w:r>
        <w:t xml:space="preserve"> </w:t>
      </w:r>
      <w:proofErr w:type="spellStart"/>
      <w:r>
        <w:t>wesens</w:t>
      </w:r>
      <w:proofErr w:type="spellEnd"/>
      <w:r>
        <w:t xml:space="preserve"> willen / spricht der Herr) allen geistlichen und weltlichen Regenten so Gotts </w:t>
      </w:r>
      <w:proofErr w:type="spellStart"/>
      <w:r>
        <w:t>wortt</w:t>
      </w:r>
      <w:proofErr w:type="spellEnd"/>
      <w:r>
        <w:t xml:space="preserve"> nicht </w:t>
      </w:r>
      <w:proofErr w:type="spellStart"/>
      <w:r>
        <w:t>predigeten</w:t>
      </w:r>
      <w:proofErr w:type="spellEnd"/>
      <w:r>
        <w:t xml:space="preserve"> noch predigen </w:t>
      </w:r>
      <w:proofErr w:type="spellStart"/>
      <w:r>
        <w:t>liessen</w:t>
      </w:r>
      <w:proofErr w:type="spellEnd"/>
      <w:r>
        <w:t xml:space="preserve"> / sondern rechte </w:t>
      </w:r>
      <w:proofErr w:type="spellStart"/>
      <w:r>
        <w:t>Lerer</w:t>
      </w:r>
      <w:proofErr w:type="spellEnd"/>
      <w:r>
        <w:t xml:space="preserve"> und </w:t>
      </w:r>
      <w:proofErr w:type="spellStart"/>
      <w:r>
        <w:t>bekenner</w:t>
      </w:r>
      <w:proofErr w:type="spellEnd"/>
      <w:r>
        <w:t xml:space="preserve"> </w:t>
      </w:r>
      <w:proofErr w:type="spellStart"/>
      <w:r>
        <w:t>verfolgeten</w:t>
      </w:r>
      <w:proofErr w:type="spellEnd"/>
      <w:r>
        <w:t xml:space="preserve"> und </w:t>
      </w:r>
      <w:proofErr w:type="spellStart"/>
      <w:r>
        <w:t>menschenlerer</w:t>
      </w:r>
      <w:proofErr w:type="spellEnd"/>
      <w:r>
        <w:t xml:space="preserve"> </w:t>
      </w:r>
      <w:proofErr w:type="spellStart"/>
      <w:r>
        <w:t>beschirmeten</w:t>
      </w:r>
      <w:proofErr w:type="spellEnd"/>
      <w:r>
        <w:t xml:space="preserve"> / </w:t>
      </w:r>
      <w:proofErr w:type="spellStart"/>
      <w:r>
        <w:t>gedrewet</w:t>
      </w:r>
      <w:proofErr w:type="spellEnd"/>
      <w:r>
        <w:t xml:space="preserve"> haben / nicht alleine mit der Babylonischen </w:t>
      </w:r>
      <w:proofErr w:type="spellStart"/>
      <w:r>
        <w:t>gefengnis</w:t>
      </w:r>
      <w:proofErr w:type="spellEnd"/>
      <w:r>
        <w:t xml:space="preserve"> und der Roemer endlichen </w:t>
      </w:r>
      <w:proofErr w:type="spellStart"/>
      <w:r>
        <w:t>verstoerunge</w:t>
      </w:r>
      <w:proofErr w:type="spellEnd"/>
      <w:r>
        <w:t xml:space="preserve"> / sondern auch mit der </w:t>
      </w:r>
      <w:proofErr w:type="spellStart"/>
      <w:r>
        <w:t>heimsuchung</w:t>
      </w:r>
      <w:proofErr w:type="spellEnd"/>
      <w:r>
        <w:t xml:space="preserve"> Evangelischer Prediger die sie mit </w:t>
      </w:r>
      <w:proofErr w:type="spellStart"/>
      <w:r>
        <w:t>gotts</w:t>
      </w:r>
      <w:proofErr w:type="spellEnd"/>
      <w:r>
        <w:t xml:space="preserve"> </w:t>
      </w:r>
      <w:proofErr w:type="spellStart"/>
      <w:r>
        <w:t>wortt</w:t>
      </w:r>
      <w:proofErr w:type="spellEnd"/>
      <w:r>
        <w:t xml:space="preserve"> </w:t>
      </w:r>
      <w:proofErr w:type="spellStart"/>
      <w:r>
        <w:t>angreiffen</w:t>
      </w:r>
      <w:proofErr w:type="spellEnd"/>
      <w:r>
        <w:t xml:space="preserve"> sollen wie CHRISTUS Matth. 23. die </w:t>
      </w:r>
      <w:proofErr w:type="spellStart"/>
      <w:r>
        <w:t>Phariseer</w:t>
      </w:r>
      <w:proofErr w:type="spellEnd"/>
      <w:r>
        <w:t xml:space="preserve"> mit dem ewigen Wehe / und die Selen von den </w:t>
      </w:r>
      <w:proofErr w:type="spellStart"/>
      <w:r>
        <w:t>treibern</w:t>
      </w:r>
      <w:proofErr w:type="spellEnd"/>
      <w:r>
        <w:t xml:space="preserve"> </w:t>
      </w:r>
      <w:proofErr w:type="spellStart"/>
      <w:r>
        <w:t>erloesen</w:t>
      </w:r>
      <w:proofErr w:type="spellEnd"/>
      <w:r>
        <w:t xml:space="preserve"> / wie folget. </w:t>
      </w:r>
    </w:p>
    <w:p w14:paraId="2EE3F58B" w14:textId="77777777" w:rsidR="00A07F1F" w:rsidRDefault="00A07F1F" w:rsidP="00A07F1F">
      <w:pPr>
        <w:pStyle w:val="StandardWeb"/>
      </w:pPr>
      <w:r>
        <w:rPr>
          <w:rStyle w:val="Hervorhebung"/>
          <w:rFonts w:eastAsiaTheme="majorEastAsia"/>
        </w:rPr>
        <w:t xml:space="preserve">Und ich </w:t>
      </w:r>
      <w:proofErr w:type="spellStart"/>
      <w:r>
        <w:rPr>
          <w:rStyle w:val="Hervorhebung"/>
          <w:rFonts w:eastAsiaTheme="majorEastAsia"/>
        </w:rPr>
        <w:t>wil</w:t>
      </w:r>
      <w:proofErr w:type="spellEnd"/>
      <w:r>
        <w:rPr>
          <w:rStyle w:val="Hervorhebung"/>
          <w:rFonts w:eastAsiaTheme="majorEastAsia"/>
        </w:rPr>
        <w:t xml:space="preserve"> die </w:t>
      </w:r>
      <w:proofErr w:type="spellStart"/>
      <w:r>
        <w:rPr>
          <w:rStyle w:val="Hervorhebung"/>
          <w:rFonts w:eastAsiaTheme="majorEastAsia"/>
        </w:rPr>
        <w:t>ubrigen</w:t>
      </w:r>
      <w:proofErr w:type="spellEnd"/>
      <w:r>
        <w:rPr>
          <w:rStyle w:val="Hervorhebung"/>
          <w:rFonts w:eastAsiaTheme="majorEastAsia"/>
        </w:rPr>
        <w:t xml:space="preserve"> meiner </w:t>
      </w:r>
      <w:proofErr w:type="spellStart"/>
      <w:r>
        <w:rPr>
          <w:rStyle w:val="Hervorhebung"/>
          <w:rFonts w:eastAsiaTheme="majorEastAsia"/>
        </w:rPr>
        <w:t>herde</w:t>
      </w:r>
      <w:proofErr w:type="spellEnd"/>
      <w:r>
        <w:rPr>
          <w:rStyle w:val="Hervorhebung"/>
          <w:rFonts w:eastAsiaTheme="majorEastAsia"/>
        </w:rPr>
        <w:t xml:space="preserve"> </w:t>
      </w:r>
      <w:proofErr w:type="spellStart"/>
      <w:r>
        <w:rPr>
          <w:rStyle w:val="Hervorhebung"/>
          <w:rFonts w:eastAsiaTheme="majorEastAsia"/>
        </w:rPr>
        <w:t>samlen</w:t>
      </w:r>
      <w:proofErr w:type="spellEnd"/>
      <w:r>
        <w:rPr>
          <w:rStyle w:val="Hervorhebung"/>
          <w:rFonts w:eastAsiaTheme="majorEastAsia"/>
        </w:rPr>
        <w:t xml:space="preserve"> aus allen </w:t>
      </w:r>
      <w:proofErr w:type="spellStart"/>
      <w:r>
        <w:rPr>
          <w:rStyle w:val="Hervorhebung"/>
          <w:rFonts w:eastAsiaTheme="majorEastAsia"/>
        </w:rPr>
        <w:t>lendern</w:t>
      </w:r>
      <w:proofErr w:type="spellEnd"/>
      <w:r>
        <w:rPr>
          <w:rStyle w:val="Hervorhebung"/>
          <w:rFonts w:eastAsiaTheme="majorEastAsia"/>
        </w:rPr>
        <w:t xml:space="preserve"> dahin ich sie </w:t>
      </w:r>
      <w:proofErr w:type="spellStart"/>
      <w:r>
        <w:rPr>
          <w:rStyle w:val="Hervorhebung"/>
          <w:rFonts w:eastAsiaTheme="majorEastAsia"/>
        </w:rPr>
        <w:t>verstossen</w:t>
      </w:r>
      <w:proofErr w:type="spellEnd"/>
      <w:r>
        <w:rPr>
          <w:rStyle w:val="Hervorhebung"/>
          <w:rFonts w:eastAsiaTheme="majorEastAsia"/>
        </w:rPr>
        <w:t xml:space="preserve"> habe: und </w:t>
      </w:r>
      <w:proofErr w:type="spellStart"/>
      <w:r>
        <w:rPr>
          <w:rStyle w:val="Hervorhebung"/>
          <w:rFonts w:eastAsiaTheme="majorEastAsia"/>
        </w:rPr>
        <w:t>wil</w:t>
      </w:r>
      <w:proofErr w:type="spellEnd"/>
      <w:r>
        <w:rPr>
          <w:rStyle w:val="Hervorhebung"/>
          <w:rFonts w:eastAsiaTheme="majorEastAsia"/>
        </w:rPr>
        <w:t xml:space="preserve"> sie widerbringen zu </w:t>
      </w:r>
      <w:proofErr w:type="spellStart"/>
      <w:r>
        <w:rPr>
          <w:rStyle w:val="Hervorhebung"/>
          <w:rFonts w:eastAsiaTheme="majorEastAsia"/>
        </w:rPr>
        <w:t>iren</w:t>
      </w:r>
      <w:proofErr w:type="spellEnd"/>
      <w:r>
        <w:rPr>
          <w:rStyle w:val="Hervorhebung"/>
          <w:rFonts w:eastAsiaTheme="majorEastAsia"/>
        </w:rPr>
        <w:t xml:space="preserve"> </w:t>
      </w:r>
      <w:proofErr w:type="spellStart"/>
      <w:r>
        <w:rPr>
          <w:rStyle w:val="Hervorhebung"/>
          <w:rFonts w:eastAsiaTheme="majorEastAsia"/>
        </w:rPr>
        <w:t>Hurtten</w:t>
      </w:r>
      <w:proofErr w:type="spellEnd"/>
      <w:r>
        <w:rPr>
          <w:rStyle w:val="Hervorhebung"/>
          <w:rFonts w:eastAsiaTheme="majorEastAsia"/>
        </w:rPr>
        <w:t xml:space="preserve"> / das sie sollen wachsen und viel werden. Und ich </w:t>
      </w:r>
      <w:proofErr w:type="spellStart"/>
      <w:r>
        <w:rPr>
          <w:rStyle w:val="Hervorhebung"/>
          <w:rFonts w:eastAsiaTheme="majorEastAsia"/>
        </w:rPr>
        <w:t>wil</w:t>
      </w:r>
      <w:proofErr w:type="spellEnd"/>
      <w:r>
        <w:rPr>
          <w:rStyle w:val="Hervorhebung"/>
          <w:rFonts w:eastAsiaTheme="majorEastAsia"/>
        </w:rPr>
        <w:t xml:space="preserve"> </w:t>
      </w:r>
      <w:proofErr w:type="spellStart"/>
      <w:r>
        <w:rPr>
          <w:rStyle w:val="Hervorhebung"/>
          <w:rFonts w:eastAsiaTheme="majorEastAsia"/>
        </w:rPr>
        <w:t>Hirtten</w:t>
      </w:r>
      <w:proofErr w:type="spellEnd"/>
      <w:r>
        <w:rPr>
          <w:rStyle w:val="Hervorhebung"/>
          <w:rFonts w:eastAsiaTheme="majorEastAsia"/>
        </w:rPr>
        <w:t xml:space="preserve"> </w:t>
      </w:r>
      <w:proofErr w:type="spellStart"/>
      <w:r>
        <w:rPr>
          <w:rStyle w:val="Hervorhebung"/>
          <w:rFonts w:eastAsiaTheme="majorEastAsia"/>
        </w:rPr>
        <w:t>uber</w:t>
      </w:r>
      <w:proofErr w:type="spellEnd"/>
      <w:r>
        <w:rPr>
          <w:rStyle w:val="Hervorhebung"/>
          <w:rFonts w:eastAsiaTheme="majorEastAsia"/>
        </w:rPr>
        <w:t xml:space="preserve"> sie setzen / die sie weiden sollen / das sie sich nicht mehr sollen </w:t>
      </w:r>
      <w:proofErr w:type="spellStart"/>
      <w:r>
        <w:rPr>
          <w:rStyle w:val="Hervorhebung"/>
          <w:rFonts w:eastAsiaTheme="majorEastAsia"/>
        </w:rPr>
        <w:t>fuerchten</w:t>
      </w:r>
      <w:proofErr w:type="spellEnd"/>
      <w:r>
        <w:rPr>
          <w:rStyle w:val="Hervorhebung"/>
          <w:rFonts w:eastAsiaTheme="majorEastAsia"/>
        </w:rPr>
        <w:t xml:space="preserve"> noch erschrecken noch heimgesucht werden: spricht der Herr.</w:t>
      </w:r>
      <w:r>
        <w:t xml:space="preserve"> </w:t>
      </w:r>
    </w:p>
    <w:p w14:paraId="7A4F8EBD" w14:textId="77777777" w:rsidR="00A07F1F" w:rsidRDefault="00A07F1F" w:rsidP="00A07F1F">
      <w:pPr>
        <w:pStyle w:val="StandardWeb"/>
      </w:pPr>
      <w:r>
        <w:t xml:space="preserve">In </w:t>
      </w:r>
      <w:proofErr w:type="spellStart"/>
      <w:r>
        <w:t>disem</w:t>
      </w:r>
      <w:proofErr w:type="spellEnd"/>
      <w:r>
        <w:t xml:space="preserve"> andern teil last uns </w:t>
      </w:r>
      <w:proofErr w:type="spellStart"/>
      <w:r>
        <w:t>erzelen</w:t>
      </w:r>
      <w:proofErr w:type="spellEnd"/>
      <w:r>
        <w:t xml:space="preserve"> </w:t>
      </w:r>
    </w:p>
    <w:p w14:paraId="5923E02B" w14:textId="77777777" w:rsidR="00A07F1F" w:rsidRDefault="00A07F1F" w:rsidP="00A07F1F">
      <w:pPr>
        <w:pStyle w:val="berschrift3"/>
      </w:pPr>
      <w:r>
        <w:t xml:space="preserve">Wie Gott den </w:t>
      </w:r>
      <w:proofErr w:type="spellStart"/>
      <w:r>
        <w:t>zustreweten</w:t>
      </w:r>
      <w:proofErr w:type="spellEnd"/>
      <w:r>
        <w:t xml:space="preserve"> Evangelische </w:t>
      </w:r>
      <w:proofErr w:type="spellStart"/>
      <w:r>
        <w:t>Seelhirtten</w:t>
      </w:r>
      <w:proofErr w:type="spellEnd"/>
      <w:r>
        <w:t xml:space="preserve"> </w:t>
      </w:r>
      <w:proofErr w:type="spellStart"/>
      <w:r>
        <w:t>verheisset</w:t>
      </w:r>
      <w:proofErr w:type="spellEnd"/>
      <w:r>
        <w:t xml:space="preserve"> die sie weiden sollen mit Gotts </w:t>
      </w:r>
      <w:proofErr w:type="spellStart"/>
      <w:r>
        <w:t>Wortt</w:t>
      </w:r>
      <w:proofErr w:type="spellEnd"/>
      <w:r>
        <w:t xml:space="preserve"> zum </w:t>
      </w:r>
      <w:proofErr w:type="spellStart"/>
      <w:r>
        <w:t>Ewigenleben</w:t>
      </w:r>
      <w:proofErr w:type="spellEnd"/>
      <w:r>
        <w:t>.</w:t>
      </w:r>
    </w:p>
    <w:p w14:paraId="505BC708" w14:textId="77777777" w:rsidR="00A07F1F" w:rsidRDefault="00A07F1F" w:rsidP="00A07F1F">
      <w:pPr>
        <w:pStyle w:val="StandardWeb"/>
      </w:pPr>
      <w:r>
        <w:t xml:space="preserve">Durch die </w:t>
      </w:r>
      <w:proofErr w:type="spellStart"/>
      <w:r>
        <w:t>ubrigen</w:t>
      </w:r>
      <w:proofErr w:type="spellEnd"/>
      <w:r>
        <w:t xml:space="preserve"> meiner </w:t>
      </w:r>
      <w:proofErr w:type="spellStart"/>
      <w:r>
        <w:t>herde</w:t>
      </w:r>
      <w:proofErr w:type="spellEnd"/>
      <w:r>
        <w:t xml:space="preserve"> / verstehe die </w:t>
      </w:r>
      <w:proofErr w:type="spellStart"/>
      <w:r>
        <w:t>beruffenen</w:t>
      </w:r>
      <w:proofErr w:type="spellEnd"/>
      <w:r>
        <w:t xml:space="preserve"> zum </w:t>
      </w:r>
      <w:proofErr w:type="spellStart"/>
      <w:r>
        <w:t>Himelreich</w:t>
      </w:r>
      <w:proofErr w:type="spellEnd"/>
      <w:r>
        <w:t xml:space="preserve"> so der </w:t>
      </w:r>
      <w:proofErr w:type="spellStart"/>
      <w:r>
        <w:t>suend</w:t>
      </w:r>
      <w:proofErr w:type="spellEnd"/>
      <w:r>
        <w:t xml:space="preserve"> halben </w:t>
      </w:r>
      <w:proofErr w:type="spellStart"/>
      <w:r>
        <w:t>zustrewet</w:t>
      </w:r>
      <w:proofErr w:type="spellEnd"/>
      <w:r>
        <w:t xml:space="preserve"> waren gen Babel und in alle </w:t>
      </w:r>
      <w:proofErr w:type="spellStart"/>
      <w:r>
        <w:t>welt</w:t>
      </w:r>
      <w:proofErr w:type="spellEnd"/>
      <w:r>
        <w:t xml:space="preserve">. Daraus offenbar / das </w:t>
      </w:r>
      <w:proofErr w:type="spellStart"/>
      <w:r>
        <w:t>samlen</w:t>
      </w:r>
      <w:proofErr w:type="spellEnd"/>
      <w:r>
        <w:t xml:space="preserve"> aus allen landen / </w:t>
      </w:r>
      <w:proofErr w:type="spellStart"/>
      <w:r>
        <w:t>heisse</w:t>
      </w:r>
      <w:proofErr w:type="spellEnd"/>
      <w:r>
        <w:t xml:space="preserve"> / durchs Evangelion alle Juden </w:t>
      </w:r>
      <w:proofErr w:type="spellStart"/>
      <w:r>
        <w:t>sampt</w:t>
      </w:r>
      <w:proofErr w:type="spellEnd"/>
      <w:r>
        <w:t xml:space="preserve"> den Heiden unter welche sie </w:t>
      </w:r>
      <w:proofErr w:type="spellStart"/>
      <w:r>
        <w:t>zustrewet</w:t>
      </w:r>
      <w:proofErr w:type="spellEnd"/>
      <w:r>
        <w:t xml:space="preserve"> </w:t>
      </w:r>
      <w:proofErr w:type="spellStart"/>
      <w:r>
        <w:t>beruffen</w:t>
      </w:r>
      <w:proofErr w:type="spellEnd"/>
      <w:r>
        <w:t xml:space="preserve"> zu CHRISTO. Wie Paulus Ro. I. sprach / Ich predige das Evangelion </w:t>
      </w:r>
      <w:proofErr w:type="spellStart"/>
      <w:r>
        <w:t>fuernemlich</w:t>
      </w:r>
      <w:proofErr w:type="spellEnd"/>
      <w:r>
        <w:t xml:space="preserve"> den Juden darnach auch den Griechen. In die </w:t>
      </w:r>
      <w:proofErr w:type="spellStart"/>
      <w:r>
        <w:t>Hurtten</w:t>
      </w:r>
      <w:proofErr w:type="spellEnd"/>
      <w:r>
        <w:t xml:space="preserve"> bringen / </w:t>
      </w:r>
      <w:proofErr w:type="spellStart"/>
      <w:r>
        <w:t>heist</w:t>
      </w:r>
      <w:proofErr w:type="spellEnd"/>
      <w:r>
        <w:t xml:space="preserve"> aus des </w:t>
      </w:r>
      <w:proofErr w:type="spellStart"/>
      <w:r>
        <w:t>teuffels</w:t>
      </w:r>
      <w:proofErr w:type="spellEnd"/>
      <w:r>
        <w:t xml:space="preserve"> reich in die gemeinschafft der heiligen bringen/ welches </w:t>
      </w:r>
      <w:proofErr w:type="spellStart"/>
      <w:r>
        <w:t>geschach</w:t>
      </w:r>
      <w:proofErr w:type="spellEnd"/>
      <w:r>
        <w:t xml:space="preserve"> da CHRISTUS sprach Jo. 10. Ich hab andere Schafe die </w:t>
      </w:r>
      <w:proofErr w:type="spellStart"/>
      <w:r>
        <w:t>mus</w:t>
      </w:r>
      <w:proofErr w:type="spellEnd"/>
      <w:r>
        <w:t xml:space="preserve"> ich auch </w:t>
      </w:r>
      <w:proofErr w:type="spellStart"/>
      <w:r>
        <w:t>erzubringen</w:t>
      </w:r>
      <w:proofErr w:type="spellEnd"/>
      <w:r>
        <w:t xml:space="preserve"> und wird ein Hirt und ein Herde werden. Wachsen und viel werden / </w:t>
      </w:r>
      <w:proofErr w:type="spellStart"/>
      <w:r>
        <w:t>heist</w:t>
      </w:r>
      <w:proofErr w:type="spellEnd"/>
      <w:r>
        <w:t xml:space="preserve"> / nach dem </w:t>
      </w:r>
      <w:proofErr w:type="spellStart"/>
      <w:r>
        <w:t>gefengnis</w:t>
      </w:r>
      <w:proofErr w:type="spellEnd"/>
      <w:r>
        <w:t xml:space="preserve"> der </w:t>
      </w:r>
      <w:proofErr w:type="spellStart"/>
      <w:r>
        <w:t>suenden</w:t>
      </w:r>
      <w:proofErr w:type="spellEnd"/>
      <w:r>
        <w:t xml:space="preserve"> und des </w:t>
      </w:r>
      <w:proofErr w:type="spellStart"/>
      <w:r>
        <w:t>todes</w:t>
      </w:r>
      <w:proofErr w:type="spellEnd"/>
      <w:r>
        <w:t xml:space="preserve"> / durchs Evangelion leben und volle </w:t>
      </w:r>
      <w:proofErr w:type="spellStart"/>
      <w:r>
        <w:t>gnuge</w:t>
      </w:r>
      <w:proofErr w:type="spellEnd"/>
      <w:r>
        <w:t xml:space="preserve"> haben (wie CHRISTUS Jo. 10. zeuget) </w:t>
      </w:r>
      <w:proofErr w:type="spellStart"/>
      <w:r>
        <w:t>nemlich</w:t>
      </w:r>
      <w:proofErr w:type="spellEnd"/>
      <w:r>
        <w:t xml:space="preserve"> im </w:t>
      </w:r>
      <w:proofErr w:type="spellStart"/>
      <w:r>
        <w:t>glawben</w:t>
      </w:r>
      <w:proofErr w:type="spellEnd"/>
      <w:r>
        <w:t xml:space="preserve"> und </w:t>
      </w:r>
      <w:proofErr w:type="spellStart"/>
      <w:r>
        <w:t>erkendnis</w:t>
      </w:r>
      <w:proofErr w:type="spellEnd"/>
      <w:r>
        <w:t xml:space="preserve"> CHRISTI </w:t>
      </w:r>
      <w:proofErr w:type="spellStart"/>
      <w:r>
        <w:t>zunemen</w:t>
      </w:r>
      <w:proofErr w:type="spellEnd"/>
      <w:r>
        <w:t xml:space="preserve"> </w:t>
      </w:r>
      <w:proofErr w:type="spellStart"/>
      <w:r>
        <w:t>imerdar</w:t>
      </w:r>
      <w:proofErr w:type="spellEnd"/>
      <w:r>
        <w:t xml:space="preserve"> zum </w:t>
      </w:r>
      <w:proofErr w:type="spellStart"/>
      <w:r>
        <w:t>ewigenleben</w:t>
      </w:r>
      <w:proofErr w:type="spellEnd"/>
      <w:r>
        <w:t xml:space="preserve">. </w:t>
      </w:r>
      <w:proofErr w:type="spellStart"/>
      <w:r>
        <w:t>Hirtten</w:t>
      </w:r>
      <w:proofErr w:type="spellEnd"/>
      <w:r>
        <w:t xml:space="preserve"> die sie weiden sollen / sind die Apostel und Evangelische Prediger: von welchen Ps. 19. Ire Richtschnur ist </w:t>
      </w:r>
      <w:proofErr w:type="spellStart"/>
      <w:r>
        <w:t>ausgangen</w:t>
      </w:r>
      <w:proofErr w:type="spellEnd"/>
      <w:r>
        <w:t xml:space="preserve"> in alle </w:t>
      </w:r>
      <w:proofErr w:type="spellStart"/>
      <w:r>
        <w:t>land</w:t>
      </w:r>
      <w:proofErr w:type="spellEnd"/>
      <w:r>
        <w:t xml:space="preserve">. </w:t>
      </w:r>
      <w:proofErr w:type="spellStart"/>
      <w:r>
        <w:t>Dise</w:t>
      </w:r>
      <w:proofErr w:type="spellEnd"/>
      <w:r>
        <w:t xml:space="preserve"> </w:t>
      </w:r>
      <w:proofErr w:type="spellStart"/>
      <w:r>
        <w:t>wortt</w:t>
      </w:r>
      <w:proofErr w:type="spellEnd"/>
      <w:r>
        <w:t xml:space="preserve"> (ich </w:t>
      </w:r>
      <w:proofErr w:type="spellStart"/>
      <w:r>
        <w:t>wil</w:t>
      </w:r>
      <w:proofErr w:type="spellEnd"/>
      <w:r>
        <w:t xml:space="preserve"> </w:t>
      </w:r>
      <w:proofErr w:type="spellStart"/>
      <w:r>
        <w:t>Hirtten</w:t>
      </w:r>
      <w:proofErr w:type="spellEnd"/>
      <w:r>
        <w:t xml:space="preserve"> </w:t>
      </w:r>
      <w:proofErr w:type="spellStart"/>
      <w:r>
        <w:t>uber</w:t>
      </w:r>
      <w:proofErr w:type="spellEnd"/>
      <w:r>
        <w:t xml:space="preserve"> sie setzen) zeigen an das niemand predigen recht </w:t>
      </w:r>
      <w:proofErr w:type="spellStart"/>
      <w:r>
        <w:t>konne</w:t>
      </w:r>
      <w:proofErr w:type="spellEnd"/>
      <w:r>
        <w:t xml:space="preserve"> er </w:t>
      </w:r>
      <w:proofErr w:type="spellStart"/>
      <w:r>
        <w:t>seie</w:t>
      </w:r>
      <w:proofErr w:type="spellEnd"/>
      <w:r>
        <w:t xml:space="preserve"> denn von Gott dem heiligen geist </w:t>
      </w:r>
      <w:proofErr w:type="spellStart"/>
      <w:r>
        <w:t>beruffen</w:t>
      </w:r>
      <w:proofErr w:type="spellEnd"/>
      <w:r>
        <w:t xml:space="preserve">: als Ro. 10. Paulus spricht / Wie sollen sie predigen </w:t>
      </w:r>
      <w:proofErr w:type="spellStart"/>
      <w:r>
        <w:t>unberuffen</w:t>
      </w:r>
      <w:proofErr w:type="spellEnd"/>
      <w:r>
        <w:t xml:space="preserve">: Wie er aber mit </w:t>
      </w:r>
      <w:proofErr w:type="spellStart"/>
      <w:r>
        <w:t>disen</w:t>
      </w:r>
      <w:proofErr w:type="spellEnd"/>
      <w:r>
        <w:t xml:space="preserve"> </w:t>
      </w:r>
      <w:proofErr w:type="spellStart"/>
      <w:r>
        <w:t>wortten</w:t>
      </w:r>
      <w:proofErr w:type="spellEnd"/>
      <w:r>
        <w:t xml:space="preserve"> (das sie sich nicht mehr </w:t>
      </w:r>
      <w:proofErr w:type="spellStart"/>
      <w:r>
        <w:t>fuerchten</w:t>
      </w:r>
      <w:proofErr w:type="spellEnd"/>
      <w:r>
        <w:t xml:space="preserve"> noch erschrecken sollen) </w:t>
      </w:r>
      <w:proofErr w:type="spellStart"/>
      <w:r>
        <w:t>verheisset</w:t>
      </w:r>
      <w:proofErr w:type="spellEnd"/>
      <w:r>
        <w:t xml:space="preserve"> / wenn sie durchs Evangelion </w:t>
      </w:r>
      <w:proofErr w:type="spellStart"/>
      <w:r>
        <w:t>glewbig</w:t>
      </w:r>
      <w:proofErr w:type="spellEnd"/>
      <w:r>
        <w:t xml:space="preserve"> worden und den heiligen Geist kriegen / sollen sie nicht ein furchtsam gewissen sondern </w:t>
      </w:r>
      <w:proofErr w:type="spellStart"/>
      <w:r>
        <w:t>frid</w:t>
      </w:r>
      <w:proofErr w:type="spellEnd"/>
      <w:r>
        <w:t xml:space="preserve"> mit Gott haben / wie Paulus Ro. 5. zeuget und Ro. 7. spricht / Wir haben nicht einen </w:t>
      </w:r>
      <w:proofErr w:type="spellStart"/>
      <w:r>
        <w:t>knechtlichen</w:t>
      </w:r>
      <w:proofErr w:type="spellEnd"/>
      <w:r>
        <w:t xml:space="preserve"> geist </w:t>
      </w:r>
      <w:proofErr w:type="spellStart"/>
      <w:r>
        <w:t>entpfangen</w:t>
      </w:r>
      <w:proofErr w:type="spellEnd"/>
      <w:r>
        <w:t xml:space="preserve"> / das wir uns </w:t>
      </w:r>
      <w:proofErr w:type="spellStart"/>
      <w:r>
        <w:t>abermal</w:t>
      </w:r>
      <w:proofErr w:type="spellEnd"/>
      <w:r>
        <w:t xml:space="preserve"> </w:t>
      </w:r>
      <w:proofErr w:type="spellStart"/>
      <w:r>
        <w:t>fuerchten</w:t>
      </w:r>
      <w:proofErr w:type="spellEnd"/>
      <w:r>
        <w:t xml:space="preserve"> </w:t>
      </w:r>
      <w:proofErr w:type="spellStart"/>
      <w:r>
        <w:t>muesten</w:t>
      </w:r>
      <w:proofErr w:type="spellEnd"/>
      <w:r>
        <w:t xml:space="preserve">. 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(noch heimgesucht werden) </w:t>
      </w:r>
      <w:proofErr w:type="spellStart"/>
      <w:r>
        <w:t>verheissen</w:t>
      </w:r>
      <w:proofErr w:type="spellEnd"/>
      <w:r>
        <w:t xml:space="preserve"> / das die Christen niemand aus CHRISTI </w:t>
      </w:r>
      <w:proofErr w:type="spellStart"/>
      <w:r>
        <w:t>hand</w:t>
      </w:r>
      <w:proofErr w:type="spellEnd"/>
      <w:r>
        <w:t xml:space="preserve"> </w:t>
      </w:r>
      <w:proofErr w:type="spellStart"/>
      <w:r>
        <w:t>reissen</w:t>
      </w:r>
      <w:proofErr w:type="spellEnd"/>
      <w:r>
        <w:t xml:space="preserve"> </w:t>
      </w:r>
      <w:proofErr w:type="spellStart"/>
      <w:r>
        <w:t>muege</w:t>
      </w:r>
      <w:proofErr w:type="spellEnd"/>
      <w:r>
        <w:t xml:space="preserve">: wie CHRISTUS sprach Jo. 110. </w:t>
      </w:r>
      <w:proofErr w:type="spellStart"/>
      <w:r>
        <w:t>Sihe</w:t>
      </w:r>
      <w:proofErr w:type="spellEnd"/>
      <w:r>
        <w:t xml:space="preserve"> mit einer solchen gottseligen predigt </w:t>
      </w:r>
      <w:proofErr w:type="spellStart"/>
      <w:r>
        <w:t>wil</w:t>
      </w:r>
      <w:proofErr w:type="spellEnd"/>
      <w:r>
        <w:t xml:space="preserve"> sich Gott durch CHRISTUM an den falschen </w:t>
      </w:r>
      <w:proofErr w:type="spellStart"/>
      <w:r>
        <w:t>Hirtten</w:t>
      </w:r>
      <w:proofErr w:type="spellEnd"/>
      <w:r>
        <w:t xml:space="preserve"> rechen. Denn weil auch CHRISTUS die Apostel in alle </w:t>
      </w:r>
      <w:proofErr w:type="spellStart"/>
      <w:r>
        <w:t>welt</w:t>
      </w:r>
      <w:proofErr w:type="spellEnd"/>
      <w:r>
        <w:t xml:space="preserve"> </w:t>
      </w:r>
      <w:proofErr w:type="spellStart"/>
      <w:r>
        <w:t>gesand</w:t>
      </w:r>
      <w:proofErr w:type="spellEnd"/>
      <w:r>
        <w:t xml:space="preserve"> hat Mar. </w:t>
      </w:r>
      <w:proofErr w:type="spellStart"/>
      <w:r>
        <w:t>vl</w:t>
      </w:r>
      <w:proofErr w:type="spellEnd"/>
      <w:r>
        <w:t xml:space="preserve">. So </w:t>
      </w:r>
      <w:proofErr w:type="spellStart"/>
      <w:r>
        <w:t>mus</w:t>
      </w:r>
      <w:proofErr w:type="spellEnd"/>
      <w:r>
        <w:t xml:space="preserve"> hie durch den </w:t>
      </w:r>
      <w:proofErr w:type="spellStart"/>
      <w:r>
        <w:t>Hern</w:t>
      </w:r>
      <w:proofErr w:type="spellEnd"/>
      <w:r>
        <w:t xml:space="preserve"> den Gott Israel </w:t>
      </w:r>
      <w:proofErr w:type="spellStart"/>
      <w:r>
        <w:t>gewislich</w:t>
      </w:r>
      <w:proofErr w:type="spellEnd"/>
      <w:r>
        <w:t xml:space="preserve"> CHRISTUS JESUS dem Israel </w:t>
      </w:r>
      <w:proofErr w:type="spellStart"/>
      <w:r>
        <w:t>verheissen</w:t>
      </w:r>
      <w:proofErr w:type="spellEnd"/>
      <w:r>
        <w:t xml:space="preserve"> / </w:t>
      </w:r>
      <w:proofErr w:type="spellStart"/>
      <w:r>
        <w:t>zuverstehen</w:t>
      </w:r>
      <w:proofErr w:type="spellEnd"/>
      <w:r>
        <w:t xml:space="preserve"> sein: welcher nicht alleine die </w:t>
      </w:r>
      <w:proofErr w:type="spellStart"/>
      <w:r>
        <w:t>gutten</w:t>
      </w:r>
      <w:proofErr w:type="spellEnd"/>
      <w:r>
        <w:t xml:space="preserve"> </w:t>
      </w:r>
      <w:proofErr w:type="spellStart"/>
      <w:r>
        <w:t>Hirtten</w:t>
      </w:r>
      <w:proofErr w:type="spellEnd"/>
      <w:r>
        <w:t xml:space="preserve"> </w:t>
      </w:r>
      <w:proofErr w:type="spellStart"/>
      <w:r>
        <w:t>allesampt</w:t>
      </w:r>
      <w:proofErr w:type="spellEnd"/>
      <w:r>
        <w:t xml:space="preserve"> allezeit </w:t>
      </w:r>
      <w:proofErr w:type="spellStart"/>
      <w:r>
        <w:t>gesand</w:t>
      </w:r>
      <w:proofErr w:type="spellEnd"/>
      <w:r>
        <w:t xml:space="preserve"> hat noch sendet nach uns senden wird / sondern auch die </w:t>
      </w:r>
      <w:proofErr w:type="spellStart"/>
      <w:r>
        <w:t>bosen</w:t>
      </w:r>
      <w:proofErr w:type="spellEnd"/>
      <w:r>
        <w:t xml:space="preserve"> </w:t>
      </w:r>
      <w:proofErr w:type="spellStart"/>
      <w:r>
        <w:t>Hirtten</w:t>
      </w:r>
      <w:proofErr w:type="spellEnd"/>
      <w:r>
        <w:t xml:space="preserve"> in seiner </w:t>
      </w:r>
      <w:proofErr w:type="spellStart"/>
      <w:r>
        <w:t>menscheit</w:t>
      </w:r>
      <w:proofErr w:type="spellEnd"/>
      <w:r>
        <w:t xml:space="preserve"> heimsucht und verdammet: nach </w:t>
      </w:r>
      <w:proofErr w:type="spellStart"/>
      <w:r>
        <w:t>diser</w:t>
      </w:r>
      <w:proofErr w:type="spellEnd"/>
      <w:r>
        <w:t xml:space="preserve"> </w:t>
      </w:r>
      <w:proofErr w:type="spellStart"/>
      <w:r>
        <w:t>weissagung</w:t>
      </w:r>
      <w:proofErr w:type="spellEnd"/>
      <w:r>
        <w:t xml:space="preserve"> Ps. 82. Gott stehet in der gemeine Gottes und ist Richter unter den </w:t>
      </w:r>
      <w:proofErr w:type="spellStart"/>
      <w:r>
        <w:t>Goettern</w:t>
      </w:r>
      <w:proofErr w:type="spellEnd"/>
      <w:r>
        <w:t xml:space="preserve">. </w:t>
      </w:r>
      <w:proofErr w:type="spellStart"/>
      <w:r>
        <w:t>Drumb</w:t>
      </w:r>
      <w:proofErr w:type="spellEnd"/>
      <w:r>
        <w:t xml:space="preserve">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(und ich </w:t>
      </w:r>
      <w:proofErr w:type="spellStart"/>
      <w:r>
        <w:t>wil</w:t>
      </w:r>
      <w:proofErr w:type="spellEnd"/>
      <w:r>
        <w:t xml:space="preserve"> die </w:t>
      </w:r>
      <w:proofErr w:type="spellStart"/>
      <w:r>
        <w:t>ubrigen</w:t>
      </w:r>
      <w:proofErr w:type="spellEnd"/>
      <w:r>
        <w:t xml:space="preserve"> meiner Herde </w:t>
      </w:r>
      <w:proofErr w:type="spellStart"/>
      <w:r>
        <w:t>samlen</w:t>
      </w:r>
      <w:proofErr w:type="spellEnd"/>
      <w:r>
        <w:t xml:space="preserve"> aus allen </w:t>
      </w:r>
      <w:proofErr w:type="spellStart"/>
      <w:r>
        <w:t>lendern</w:t>
      </w:r>
      <w:proofErr w:type="spellEnd"/>
      <w:r>
        <w:t xml:space="preserve"> dahin ich sie </w:t>
      </w:r>
      <w:proofErr w:type="spellStart"/>
      <w:r>
        <w:t>verstossen</w:t>
      </w:r>
      <w:proofErr w:type="spellEnd"/>
      <w:r>
        <w:t xml:space="preserve"> habe: und </w:t>
      </w:r>
      <w:proofErr w:type="spellStart"/>
      <w:r>
        <w:t>wil</w:t>
      </w:r>
      <w:proofErr w:type="spellEnd"/>
      <w:r>
        <w:t xml:space="preserve"> sie wider bringen zu </w:t>
      </w:r>
      <w:proofErr w:type="spellStart"/>
      <w:r>
        <w:t>iren</w:t>
      </w:r>
      <w:proofErr w:type="spellEnd"/>
      <w:r>
        <w:t xml:space="preserve"> </w:t>
      </w:r>
      <w:proofErr w:type="spellStart"/>
      <w:r>
        <w:t>Hurtten</w:t>
      </w:r>
      <w:proofErr w:type="spellEnd"/>
      <w:r>
        <w:t xml:space="preserve"> / das sie sollen wachsen und viel werden: und ich </w:t>
      </w:r>
      <w:proofErr w:type="spellStart"/>
      <w:r>
        <w:t>wil</w:t>
      </w:r>
      <w:proofErr w:type="spellEnd"/>
      <w:r>
        <w:t xml:space="preserve"> </w:t>
      </w:r>
      <w:proofErr w:type="spellStart"/>
      <w:r>
        <w:t>Hirtten</w:t>
      </w:r>
      <w:proofErr w:type="spellEnd"/>
      <w:r>
        <w:t xml:space="preserve"> </w:t>
      </w:r>
      <w:proofErr w:type="spellStart"/>
      <w:r>
        <w:t>uber</w:t>
      </w:r>
      <w:proofErr w:type="spellEnd"/>
      <w:r>
        <w:t xml:space="preserve"> sie setzen / die sie weiden sollen / das sie sich nicht mehr </w:t>
      </w:r>
      <w:proofErr w:type="spellStart"/>
      <w:r>
        <w:t>fuerchten</w:t>
      </w:r>
      <w:proofErr w:type="spellEnd"/>
      <w:r>
        <w:t xml:space="preserve"> sollen noch erschrecken noch heimgesucht werden / spricht der Herr) weissagen / wenn CHRISTUS erscheine / so werde es aus sein mit allen </w:t>
      </w:r>
      <w:proofErr w:type="spellStart"/>
      <w:r>
        <w:t>falschenlerern</w:t>
      </w:r>
      <w:proofErr w:type="spellEnd"/>
      <w:r>
        <w:t xml:space="preserve"> und </w:t>
      </w:r>
      <w:proofErr w:type="spellStart"/>
      <w:r>
        <w:t>treibern</w:t>
      </w:r>
      <w:proofErr w:type="spellEnd"/>
      <w:r>
        <w:t xml:space="preserve"> / und werden rechte </w:t>
      </w:r>
      <w:proofErr w:type="spellStart"/>
      <w:r>
        <w:t>Fuersteher</w:t>
      </w:r>
      <w:proofErr w:type="spellEnd"/>
      <w:r>
        <w:t xml:space="preserve"> und </w:t>
      </w:r>
      <w:proofErr w:type="spellStart"/>
      <w:r>
        <w:t>Lerer</w:t>
      </w:r>
      <w:proofErr w:type="spellEnd"/>
      <w:r>
        <w:t xml:space="preserve"> </w:t>
      </w:r>
      <w:proofErr w:type="spellStart"/>
      <w:r>
        <w:t>auff</w:t>
      </w:r>
      <w:proofErr w:type="spellEnd"/>
      <w:r>
        <w:t xml:space="preserve"> erden </w:t>
      </w:r>
      <w:proofErr w:type="spellStart"/>
      <w:r>
        <w:t>komen</w:t>
      </w:r>
      <w:proofErr w:type="spellEnd"/>
      <w:r>
        <w:t xml:space="preserve"> / </w:t>
      </w:r>
      <w:proofErr w:type="spellStart"/>
      <w:r>
        <w:t>nemlich</w:t>
      </w:r>
      <w:proofErr w:type="spellEnd"/>
      <w:r>
        <w:t xml:space="preserve"> die Apostel und Evangelische Prediger die </w:t>
      </w:r>
      <w:proofErr w:type="spellStart"/>
      <w:r>
        <w:t>mechtig</w:t>
      </w:r>
      <w:proofErr w:type="spellEnd"/>
      <w:r>
        <w:t xml:space="preserve"> sein die </w:t>
      </w:r>
      <w:proofErr w:type="spellStart"/>
      <w:r>
        <w:t>busferttigen</w:t>
      </w:r>
      <w:proofErr w:type="spellEnd"/>
      <w:r>
        <w:t xml:space="preserve"> </w:t>
      </w:r>
      <w:proofErr w:type="spellStart"/>
      <w:r>
        <w:t>zuleren</w:t>
      </w:r>
      <w:proofErr w:type="spellEnd"/>
      <w:r>
        <w:t xml:space="preserve"> und die widerspenstigen </w:t>
      </w:r>
      <w:proofErr w:type="spellStart"/>
      <w:r>
        <w:t>zudempffen</w:t>
      </w:r>
      <w:proofErr w:type="spellEnd"/>
      <w:r>
        <w:t xml:space="preserve">: als denn </w:t>
      </w:r>
      <w:proofErr w:type="spellStart"/>
      <w:r>
        <w:t>gescheen</w:t>
      </w:r>
      <w:proofErr w:type="spellEnd"/>
      <w:r>
        <w:t xml:space="preserve"> / wie Paulus 2. Co. 5. </w:t>
      </w:r>
      <w:proofErr w:type="spellStart"/>
      <w:r>
        <w:t>rhuemet</w:t>
      </w:r>
      <w:proofErr w:type="spellEnd"/>
      <w:r>
        <w:t xml:space="preserve"> und spricht / Das alt ist vergangen und ist alles </w:t>
      </w:r>
      <w:proofErr w:type="spellStart"/>
      <w:r>
        <w:t>new</w:t>
      </w:r>
      <w:proofErr w:type="spellEnd"/>
      <w:r>
        <w:t xml:space="preserve"> worden in CHRISTO welcher uns das </w:t>
      </w:r>
      <w:proofErr w:type="spellStart"/>
      <w:r>
        <w:t>ampt</w:t>
      </w:r>
      <w:proofErr w:type="spellEnd"/>
      <w:r>
        <w:t xml:space="preserve"> geben hat das die </w:t>
      </w:r>
      <w:proofErr w:type="spellStart"/>
      <w:r>
        <w:t>versuenung</w:t>
      </w:r>
      <w:proofErr w:type="spellEnd"/>
      <w:r>
        <w:t xml:space="preserve"> prediget. </w:t>
      </w:r>
    </w:p>
    <w:p w14:paraId="6BEF6FF2" w14:textId="77777777" w:rsidR="00A07F1F" w:rsidRDefault="00A07F1F" w:rsidP="00A07F1F">
      <w:pPr>
        <w:pStyle w:val="StandardWeb"/>
      </w:pPr>
      <w:proofErr w:type="spellStart"/>
      <w:r>
        <w:rPr>
          <w:rStyle w:val="Hervorhebung"/>
          <w:rFonts w:eastAsiaTheme="majorEastAsia"/>
        </w:rPr>
        <w:t>Sihe</w:t>
      </w:r>
      <w:proofErr w:type="spellEnd"/>
      <w:r>
        <w:rPr>
          <w:rStyle w:val="Hervorhebung"/>
          <w:rFonts w:eastAsiaTheme="majorEastAsia"/>
        </w:rPr>
        <w:t xml:space="preserve"> es </w:t>
      </w:r>
      <w:proofErr w:type="spellStart"/>
      <w:r>
        <w:rPr>
          <w:rStyle w:val="Hervorhebung"/>
          <w:rFonts w:eastAsiaTheme="majorEastAsia"/>
        </w:rPr>
        <w:t>kompt</w:t>
      </w:r>
      <w:proofErr w:type="spellEnd"/>
      <w:r>
        <w:rPr>
          <w:rStyle w:val="Hervorhebung"/>
          <w:rFonts w:eastAsiaTheme="majorEastAsia"/>
        </w:rPr>
        <w:t xml:space="preserve"> die zeit: spricht der Herr: das ich dem DAVID ein GERECHT </w:t>
      </w:r>
      <w:proofErr w:type="spellStart"/>
      <w:r>
        <w:rPr>
          <w:rStyle w:val="Hervorhebung"/>
          <w:rFonts w:eastAsiaTheme="majorEastAsia"/>
        </w:rPr>
        <w:t>GEWECHS</w:t>
      </w:r>
      <w:proofErr w:type="spellEnd"/>
      <w:r>
        <w:rPr>
          <w:rStyle w:val="Hervorhebung"/>
          <w:rFonts w:eastAsiaTheme="majorEastAsia"/>
        </w:rPr>
        <w:t xml:space="preserve"> erwecken </w:t>
      </w:r>
      <w:proofErr w:type="spellStart"/>
      <w:r>
        <w:rPr>
          <w:rStyle w:val="Hervorhebung"/>
          <w:rFonts w:eastAsiaTheme="majorEastAsia"/>
        </w:rPr>
        <w:t>wil</w:t>
      </w:r>
      <w:proofErr w:type="spellEnd"/>
      <w:r>
        <w:rPr>
          <w:rStyle w:val="Hervorhebung"/>
          <w:rFonts w:eastAsiaTheme="majorEastAsia"/>
        </w:rPr>
        <w:t xml:space="preserve">. Und </w:t>
      </w:r>
      <w:proofErr w:type="spellStart"/>
      <w:r>
        <w:rPr>
          <w:rStyle w:val="Hervorhebung"/>
          <w:rFonts w:eastAsiaTheme="majorEastAsia"/>
        </w:rPr>
        <w:t>sol</w:t>
      </w:r>
      <w:proofErr w:type="spellEnd"/>
      <w:r>
        <w:rPr>
          <w:rStyle w:val="Hervorhebung"/>
          <w:rFonts w:eastAsiaTheme="majorEastAsia"/>
        </w:rPr>
        <w:t xml:space="preserve"> ein </w:t>
      </w:r>
      <w:proofErr w:type="spellStart"/>
      <w:r>
        <w:rPr>
          <w:rStyle w:val="Hervorhebung"/>
          <w:rFonts w:eastAsiaTheme="majorEastAsia"/>
        </w:rPr>
        <w:t>KONIG</w:t>
      </w:r>
      <w:proofErr w:type="spellEnd"/>
      <w:r>
        <w:rPr>
          <w:rStyle w:val="Hervorhebung"/>
          <w:rFonts w:eastAsiaTheme="majorEastAsia"/>
        </w:rPr>
        <w:t xml:space="preserve"> sein / der </w:t>
      </w:r>
      <w:proofErr w:type="spellStart"/>
      <w:r>
        <w:rPr>
          <w:rStyle w:val="Hervorhebung"/>
          <w:rFonts w:eastAsiaTheme="majorEastAsia"/>
        </w:rPr>
        <w:t>wol</w:t>
      </w:r>
      <w:proofErr w:type="spellEnd"/>
      <w:r>
        <w:rPr>
          <w:rStyle w:val="Hervorhebung"/>
          <w:rFonts w:eastAsiaTheme="majorEastAsia"/>
        </w:rPr>
        <w:t xml:space="preserve"> </w:t>
      </w:r>
      <w:proofErr w:type="spellStart"/>
      <w:r>
        <w:rPr>
          <w:rStyle w:val="Hervorhebung"/>
          <w:rFonts w:eastAsiaTheme="majorEastAsia"/>
        </w:rPr>
        <w:t>regiren</w:t>
      </w:r>
      <w:proofErr w:type="spellEnd"/>
      <w:r>
        <w:rPr>
          <w:rStyle w:val="Hervorhebung"/>
          <w:rFonts w:eastAsiaTheme="majorEastAsia"/>
        </w:rPr>
        <w:t xml:space="preserve"> wird / und recht und </w:t>
      </w:r>
      <w:proofErr w:type="spellStart"/>
      <w:r>
        <w:rPr>
          <w:rStyle w:val="Hervorhebung"/>
          <w:rFonts w:eastAsiaTheme="majorEastAsia"/>
        </w:rPr>
        <w:t>gerechtickeit</w:t>
      </w:r>
      <w:proofErr w:type="spellEnd"/>
      <w:r>
        <w:rPr>
          <w:rStyle w:val="Hervorhebung"/>
          <w:rFonts w:eastAsiaTheme="majorEastAsia"/>
        </w:rPr>
        <w:t xml:space="preserve"> </w:t>
      </w:r>
      <w:proofErr w:type="spellStart"/>
      <w:r>
        <w:rPr>
          <w:rStyle w:val="Hervorhebung"/>
          <w:rFonts w:eastAsiaTheme="majorEastAsia"/>
        </w:rPr>
        <w:t>auff</w:t>
      </w:r>
      <w:proofErr w:type="spellEnd"/>
      <w:r>
        <w:rPr>
          <w:rStyle w:val="Hervorhebung"/>
          <w:rFonts w:eastAsiaTheme="majorEastAsia"/>
        </w:rPr>
        <w:t xml:space="preserve"> erden anrichten. Zu derselben zeit </w:t>
      </w:r>
      <w:proofErr w:type="spellStart"/>
      <w:r>
        <w:rPr>
          <w:rStyle w:val="Hervorhebung"/>
          <w:rFonts w:eastAsiaTheme="majorEastAsia"/>
        </w:rPr>
        <w:t>sol</w:t>
      </w:r>
      <w:proofErr w:type="spellEnd"/>
      <w:r>
        <w:rPr>
          <w:rStyle w:val="Hervorhebung"/>
          <w:rFonts w:eastAsiaTheme="majorEastAsia"/>
        </w:rPr>
        <w:t xml:space="preserve"> Juda </w:t>
      </w:r>
      <w:proofErr w:type="spellStart"/>
      <w:r>
        <w:rPr>
          <w:rStyle w:val="Hervorhebung"/>
          <w:rFonts w:eastAsiaTheme="majorEastAsia"/>
        </w:rPr>
        <w:t>geholffen</w:t>
      </w:r>
      <w:proofErr w:type="spellEnd"/>
      <w:r>
        <w:rPr>
          <w:rStyle w:val="Hervorhebung"/>
          <w:rFonts w:eastAsiaTheme="majorEastAsia"/>
        </w:rPr>
        <w:t xml:space="preserve"> werden / und Israel sicher </w:t>
      </w:r>
      <w:proofErr w:type="spellStart"/>
      <w:r>
        <w:rPr>
          <w:rStyle w:val="Hervorhebung"/>
          <w:rFonts w:eastAsiaTheme="majorEastAsia"/>
        </w:rPr>
        <w:t>wonen</w:t>
      </w:r>
      <w:proofErr w:type="spellEnd"/>
      <w:r>
        <w:rPr>
          <w:rStyle w:val="Hervorhebung"/>
          <w:rFonts w:eastAsiaTheme="majorEastAsia"/>
        </w:rPr>
        <w:t xml:space="preserve">. Und </w:t>
      </w:r>
      <w:proofErr w:type="spellStart"/>
      <w:r>
        <w:rPr>
          <w:rStyle w:val="Hervorhebung"/>
          <w:rFonts w:eastAsiaTheme="majorEastAsia"/>
        </w:rPr>
        <w:t>dis</w:t>
      </w:r>
      <w:proofErr w:type="spellEnd"/>
      <w:r>
        <w:rPr>
          <w:rStyle w:val="Hervorhebung"/>
          <w:rFonts w:eastAsiaTheme="majorEastAsia"/>
        </w:rPr>
        <w:t xml:space="preserve"> wird sein Namen sein / das man in nennen wird HERR DER UNSER </w:t>
      </w:r>
      <w:proofErr w:type="spellStart"/>
      <w:r>
        <w:rPr>
          <w:rStyle w:val="Hervorhebung"/>
          <w:rFonts w:eastAsiaTheme="majorEastAsia"/>
        </w:rPr>
        <w:t>GERECHTICKEIT</w:t>
      </w:r>
      <w:proofErr w:type="spellEnd"/>
      <w:r>
        <w:rPr>
          <w:rStyle w:val="Hervorhebung"/>
          <w:rFonts w:eastAsiaTheme="majorEastAsia"/>
        </w:rPr>
        <w:t xml:space="preserve"> IST. </w:t>
      </w:r>
      <w:proofErr w:type="spellStart"/>
      <w:r>
        <w:rPr>
          <w:rStyle w:val="Hervorhebung"/>
          <w:rFonts w:eastAsiaTheme="majorEastAsia"/>
        </w:rPr>
        <w:t>Darumb</w:t>
      </w:r>
      <w:proofErr w:type="spellEnd"/>
      <w:r>
        <w:rPr>
          <w:rStyle w:val="Hervorhebung"/>
          <w:rFonts w:eastAsiaTheme="majorEastAsia"/>
        </w:rPr>
        <w:t xml:space="preserve"> </w:t>
      </w:r>
      <w:proofErr w:type="spellStart"/>
      <w:r>
        <w:rPr>
          <w:rStyle w:val="Hervorhebung"/>
          <w:rFonts w:eastAsiaTheme="majorEastAsia"/>
        </w:rPr>
        <w:t>sihe</w:t>
      </w:r>
      <w:proofErr w:type="spellEnd"/>
      <w:r>
        <w:rPr>
          <w:rStyle w:val="Hervorhebung"/>
          <w:rFonts w:eastAsiaTheme="majorEastAsia"/>
        </w:rPr>
        <w:t xml:space="preserve"> es wird die zeit </w:t>
      </w:r>
      <w:proofErr w:type="spellStart"/>
      <w:r>
        <w:rPr>
          <w:rStyle w:val="Hervorhebung"/>
          <w:rFonts w:eastAsiaTheme="majorEastAsia"/>
        </w:rPr>
        <w:t>komen</w:t>
      </w:r>
      <w:proofErr w:type="spellEnd"/>
      <w:r>
        <w:rPr>
          <w:rStyle w:val="Hervorhebung"/>
          <w:rFonts w:eastAsiaTheme="majorEastAsia"/>
        </w:rPr>
        <w:t xml:space="preserve"> / spricht der Herr / das man nicht mehr sagen wird: so war der Herr lebet der die </w:t>
      </w:r>
      <w:proofErr w:type="spellStart"/>
      <w:r>
        <w:rPr>
          <w:rStyle w:val="Hervorhebung"/>
          <w:rFonts w:eastAsiaTheme="majorEastAsia"/>
        </w:rPr>
        <w:t>kinder</w:t>
      </w:r>
      <w:proofErr w:type="spellEnd"/>
      <w:r>
        <w:rPr>
          <w:rStyle w:val="Hervorhebung"/>
          <w:rFonts w:eastAsiaTheme="majorEastAsia"/>
        </w:rPr>
        <w:t xml:space="preserve"> Israel aus Aegyptenland </w:t>
      </w:r>
      <w:proofErr w:type="spellStart"/>
      <w:r>
        <w:rPr>
          <w:rStyle w:val="Hervorhebung"/>
          <w:rFonts w:eastAsiaTheme="majorEastAsia"/>
        </w:rPr>
        <w:t>gefueret</w:t>
      </w:r>
      <w:proofErr w:type="spellEnd"/>
      <w:r>
        <w:rPr>
          <w:rStyle w:val="Hervorhebung"/>
          <w:rFonts w:eastAsiaTheme="majorEastAsia"/>
        </w:rPr>
        <w:t xml:space="preserve"> hat: sondern / so war der Herr lebet / der den Samen des </w:t>
      </w:r>
      <w:proofErr w:type="spellStart"/>
      <w:r>
        <w:rPr>
          <w:rStyle w:val="Hervorhebung"/>
          <w:rFonts w:eastAsiaTheme="majorEastAsia"/>
        </w:rPr>
        <w:t>hauses</w:t>
      </w:r>
      <w:proofErr w:type="spellEnd"/>
      <w:r>
        <w:rPr>
          <w:rStyle w:val="Hervorhebung"/>
          <w:rFonts w:eastAsiaTheme="majorEastAsia"/>
        </w:rPr>
        <w:t xml:space="preserve"> Israel hat </w:t>
      </w:r>
      <w:proofErr w:type="spellStart"/>
      <w:r>
        <w:rPr>
          <w:rStyle w:val="Hervorhebung"/>
          <w:rFonts w:eastAsiaTheme="majorEastAsia"/>
        </w:rPr>
        <w:t>eraus</w:t>
      </w:r>
      <w:proofErr w:type="spellEnd"/>
      <w:r>
        <w:rPr>
          <w:rStyle w:val="Hervorhebung"/>
          <w:rFonts w:eastAsiaTheme="majorEastAsia"/>
        </w:rPr>
        <w:t xml:space="preserve"> </w:t>
      </w:r>
      <w:proofErr w:type="spellStart"/>
      <w:r>
        <w:rPr>
          <w:rStyle w:val="Hervorhebung"/>
          <w:rFonts w:eastAsiaTheme="majorEastAsia"/>
        </w:rPr>
        <w:t>gefueret</w:t>
      </w:r>
      <w:proofErr w:type="spellEnd"/>
      <w:r>
        <w:rPr>
          <w:rStyle w:val="Hervorhebung"/>
          <w:rFonts w:eastAsiaTheme="majorEastAsia"/>
        </w:rPr>
        <w:t xml:space="preserve"> und bracht aus dem lande der Mitternacht und aus allen landen dahin ich sie </w:t>
      </w:r>
      <w:proofErr w:type="spellStart"/>
      <w:r>
        <w:rPr>
          <w:rStyle w:val="Hervorhebung"/>
          <w:rFonts w:eastAsiaTheme="majorEastAsia"/>
        </w:rPr>
        <w:t>verstossen</w:t>
      </w:r>
      <w:proofErr w:type="spellEnd"/>
      <w:r>
        <w:rPr>
          <w:rStyle w:val="Hervorhebung"/>
          <w:rFonts w:eastAsiaTheme="majorEastAsia"/>
        </w:rPr>
        <w:t xml:space="preserve"> hatte / das sie in </w:t>
      </w:r>
      <w:proofErr w:type="spellStart"/>
      <w:r>
        <w:rPr>
          <w:rStyle w:val="Hervorhebung"/>
          <w:rFonts w:eastAsiaTheme="majorEastAsia"/>
        </w:rPr>
        <w:t>irem</w:t>
      </w:r>
      <w:proofErr w:type="spellEnd"/>
      <w:r>
        <w:rPr>
          <w:rStyle w:val="Hervorhebung"/>
          <w:rFonts w:eastAsiaTheme="majorEastAsia"/>
        </w:rPr>
        <w:t xml:space="preserve"> lande </w:t>
      </w:r>
      <w:proofErr w:type="spellStart"/>
      <w:r>
        <w:rPr>
          <w:rStyle w:val="Hervorhebung"/>
          <w:rFonts w:eastAsiaTheme="majorEastAsia"/>
        </w:rPr>
        <w:t>wonen</w:t>
      </w:r>
      <w:proofErr w:type="spellEnd"/>
      <w:r>
        <w:rPr>
          <w:rStyle w:val="Hervorhebung"/>
          <w:rFonts w:eastAsiaTheme="majorEastAsia"/>
        </w:rPr>
        <w:t xml:space="preserve"> </w:t>
      </w:r>
      <w:proofErr w:type="spellStart"/>
      <w:r>
        <w:rPr>
          <w:rStyle w:val="Hervorhebung"/>
          <w:rFonts w:eastAsiaTheme="majorEastAsia"/>
        </w:rPr>
        <w:t>solten</w:t>
      </w:r>
      <w:proofErr w:type="spellEnd"/>
      <w:r>
        <w:rPr>
          <w:rStyle w:val="Hervorhebung"/>
          <w:rFonts w:eastAsiaTheme="majorEastAsia"/>
        </w:rPr>
        <w:t>.</w:t>
      </w:r>
      <w:r>
        <w:t xml:space="preserve"> </w:t>
      </w:r>
    </w:p>
    <w:p w14:paraId="5BA68249" w14:textId="77777777" w:rsidR="00A07F1F" w:rsidRDefault="00A07F1F" w:rsidP="00A07F1F">
      <w:pPr>
        <w:pStyle w:val="StandardWeb"/>
      </w:pPr>
      <w:r>
        <w:t xml:space="preserve">Aus </w:t>
      </w:r>
      <w:proofErr w:type="spellStart"/>
      <w:r>
        <w:t>diser</w:t>
      </w:r>
      <w:proofErr w:type="spellEnd"/>
      <w:r>
        <w:t xml:space="preserve"> </w:t>
      </w:r>
      <w:proofErr w:type="spellStart"/>
      <w:r>
        <w:t>gottlichen</w:t>
      </w:r>
      <w:proofErr w:type="spellEnd"/>
      <w:r>
        <w:t xml:space="preserve"> </w:t>
      </w:r>
      <w:proofErr w:type="spellStart"/>
      <w:r>
        <w:t>weissagunge</w:t>
      </w:r>
      <w:proofErr w:type="spellEnd"/>
      <w:r>
        <w:t xml:space="preserve"> von CHRISTO last uns vier </w:t>
      </w:r>
      <w:proofErr w:type="spellStart"/>
      <w:r>
        <w:t>lere</w:t>
      </w:r>
      <w:proofErr w:type="spellEnd"/>
      <w:r>
        <w:t xml:space="preserve"> </w:t>
      </w:r>
      <w:proofErr w:type="spellStart"/>
      <w:r>
        <w:t>schepffen</w:t>
      </w:r>
      <w:proofErr w:type="spellEnd"/>
      <w:r>
        <w:t xml:space="preserve"> / und </w:t>
      </w:r>
      <w:proofErr w:type="spellStart"/>
      <w:r>
        <w:t>erzelen</w:t>
      </w:r>
      <w:proofErr w:type="spellEnd"/>
      <w:r>
        <w:t xml:space="preserve">: Erstlich </w:t>
      </w:r>
    </w:p>
    <w:p w14:paraId="1DE10F9A" w14:textId="77777777" w:rsidR="00A07F1F" w:rsidRDefault="00A07F1F" w:rsidP="00A07F1F">
      <w:pPr>
        <w:pStyle w:val="berschrift3"/>
      </w:pPr>
      <w:r>
        <w:t xml:space="preserve">Wenn und von wem Christus </w:t>
      </w:r>
      <w:proofErr w:type="spellStart"/>
      <w:r>
        <w:t>komen</w:t>
      </w:r>
      <w:proofErr w:type="spellEnd"/>
      <w:r>
        <w:t xml:space="preserve"> und wer er sein werde.</w:t>
      </w:r>
    </w:p>
    <w:p w14:paraId="5E203BB1" w14:textId="77777777" w:rsidR="00A07F1F" w:rsidRDefault="00A07F1F" w:rsidP="00A07F1F">
      <w:pPr>
        <w:pStyle w:val="StandardWeb"/>
      </w:pPr>
      <w:r>
        <w:t xml:space="preserve">Mit </w:t>
      </w:r>
      <w:proofErr w:type="spellStart"/>
      <w:r>
        <w:t>disen</w:t>
      </w:r>
      <w:proofErr w:type="spellEnd"/>
      <w:r>
        <w:t xml:space="preserve"> </w:t>
      </w:r>
      <w:proofErr w:type="spellStart"/>
      <w:r>
        <w:t>wortten</w:t>
      </w:r>
      <w:proofErr w:type="spellEnd"/>
      <w:r>
        <w:t xml:space="preserve"> (</w:t>
      </w:r>
      <w:proofErr w:type="spellStart"/>
      <w:r>
        <w:t>Sihe</w:t>
      </w:r>
      <w:proofErr w:type="spellEnd"/>
      <w:r>
        <w:t xml:space="preserve"> es </w:t>
      </w:r>
      <w:proofErr w:type="spellStart"/>
      <w:r>
        <w:t>kompt</w:t>
      </w:r>
      <w:proofErr w:type="spellEnd"/>
      <w:r>
        <w:t xml:space="preserve"> die zeit: spricht der Herr) </w:t>
      </w:r>
      <w:proofErr w:type="spellStart"/>
      <w:r>
        <w:t>verheisset</w:t>
      </w:r>
      <w:proofErr w:type="spellEnd"/>
      <w:r>
        <w:t xml:space="preserve"> Gott durch Jeremia / das er nach der Babylonischen </w:t>
      </w:r>
      <w:proofErr w:type="spellStart"/>
      <w:r>
        <w:t>gefengnis</w:t>
      </w:r>
      <w:proofErr w:type="spellEnd"/>
      <w:r>
        <w:t xml:space="preserve"> eben zu der zeit die Da. 9. </w:t>
      </w:r>
      <w:proofErr w:type="spellStart"/>
      <w:r>
        <w:t>bestimpt</w:t>
      </w:r>
      <w:proofErr w:type="spellEnd"/>
      <w:r>
        <w:t xml:space="preserve"> / CHRISTUM senden wolle: als denn solche zeit </w:t>
      </w:r>
      <w:proofErr w:type="spellStart"/>
      <w:r>
        <w:t>komen</w:t>
      </w:r>
      <w:proofErr w:type="spellEnd"/>
      <w:r>
        <w:t xml:space="preserve"> und CHRISTUS erschienen ist / wie Paulus Gal. 4. zeuget. CHRISTUS wird </w:t>
      </w:r>
      <w:proofErr w:type="spellStart"/>
      <w:r>
        <w:t>darumb</w:t>
      </w:r>
      <w:proofErr w:type="spellEnd"/>
      <w:r>
        <w:t xml:space="preserve"> ein </w:t>
      </w:r>
      <w:proofErr w:type="spellStart"/>
      <w:r>
        <w:t>gewechs</w:t>
      </w:r>
      <w:proofErr w:type="spellEnd"/>
      <w:r>
        <w:t xml:space="preserve"> David </w:t>
      </w:r>
      <w:proofErr w:type="spellStart"/>
      <w:r>
        <w:t>genennet</w:t>
      </w:r>
      <w:proofErr w:type="spellEnd"/>
      <w:r>
        <w:t xml:space="preserve"> / das er David </w:t>
      </w:r>
      <w:proofErr w:type="spellStart"/>
      <w:r>
        <w:t>verheissen</w:t>
      </w:r>
      <w:proofErr w:type="spellEnd"/>
      <w:r>
        <w:t xml:space="preserve"> 2. Sam. 7. und von Davids </w:t>
      </w:r>
      <w:proofErr w:type="spellStart"/>
      <w:r>
        <w:t>geschlecht</w:t>
      </w:r>
      <w:proofErr w:type="spellEnd"/>
      <w:r>
        <w:t xml:space="preserve"> </w:t>
      </w:r>
      <w:proofErr w:type="spellStart"/>
      <w:r>
        <w:t>warer</w:t>
      </w:r>
      <w:proofErr w:type="spellEnd"/>
      <w:r>
        <w:t xml:space="preserve"> </w:t>
      </w:r>
      <w:proofErr w:type="spellStart"/>
      <w:r>
        <w:t>mensch</w:t>
      </w:r>
      <w:proofErr w:type="spellEnd"/>
      <w:r>
        <w:t xml:space="preserve"> </w:t>
      </w:r>
      <w:proofErr w:type="spellStart"/>
      <w:r>
        <w:t>geborn</w:t>
      </w:r>
      <w:proofErr w:type="spellEnd"/>
      <w:r>
        <w:t xml:space="preserve"> werden </w:t>
      </w:r>
      <w:proofErr w:type="spellStart"/>
      <w:r>
        <w:t>solt</w:t>
      </w:r>
      <w:proofErr w:type="spellEnd"/>
      <w:r>
        <w:t xml:space="preserve"> / nach </w:t>
      </w:r>
      <w:proofErr w:type="spellStart"/>
      <w:r>
        <w:t>disem</w:t>
      </w:r>
      <w:proofErr w:type="spellEnd"/>
      <w:r>
        <w:t xml:space="preserve"> </w:t>
      </w:r>
      <w:proofErr w:type="spellStart"/>
      <w:r>
        <w:t>spruch</w:t>
      </w:r>
      <w:proofErr w:type="spellEnd"/>
      <w:r>
        <w:t xml:space="preserve"> Ps. 132. Ich </w:t>
      </w:r>
      <w:proofErr w:type="spellStart"/>
      <w:r>
        <w:t>wil</w:t>
      </w:r>
      <w:proofErr w:type="spellEnd"/>
      <w:r>
        <w:t xml:space="preserve"> </w:t>
      </w:r>
      <w:proofErr w:type="spellStart"/>
      <w:r>
        <w:t>auff</w:t>
      </w:r>
      <w:proofErr w:type="spellEnd"/>
      <w:r>
        <w:t xml:space="preserve"> deinen </w:t>
      </w:r>
      <w:proofErr w:type="spellStart"/>
      <w:r>
        <w:t>Stuel</w:t>
      </w:r>
      <w:proofErr w:type="spellEnd"/>
      <w:r>
        <w:t xml:space="preserve"> setzen die </w:t>
      </w:r>
      <w:proofErr w:type="spellStart"/>
      <w:r>
        <w:t>frucht</w:t>
      </w:r>
      <w:proofErr w:type="spellEnd"/>
      <w:r>
        <w:t xml:space="preserve"> deines </w:t>
      </w:r>
      <w:proofErr w:type="spellStart"/>
      <w:r>
        <w:t>leibes</w:t>
      </w:r>
      <w:proofErr w:type="spellEnd"/>
      <w:r>
        <w:t xml:space="preserve"> / welche </w:t>
      </w:r>
      <w:proofErr w:type="spellStart"/>
      <w:r>
        <w:t>geburt</w:t>
      </w:r>
      <w:proofErr w:type="spellEnd"/>
      <w:r>
        <w:t xml:space="preserve"> CHRISTI nu auch </w:t>
      </w:r>
      <w:proofErr w:type="spellStart"/>
      <w:r>
        <w:t>gescheen</w:t>
      </w:r>
      <w:proofErr w:type="spellEnd"/>
      <w:r>
        <w:t xml:space="preserve"> ist / als Lu. 2. zeuget. Daraus </w:t>
      </w:r>
      <w:proofErr w:type="spellStart"/>
      <w:r>
        <w:t>wolzuverstehen</w:t>
      </w:r>
      <w:proofErr w:type="spellEnd"/>
      <w:r>
        <w:t xml:space="preserve"> / das CHRISTUS </w:t>
      </w:r>
      <w:proofErr w:type="spellStart"/>
      <w:r>
        <w:t>unsert</w:t>
      </w:r>
      <w:proofErr w:type="spellEnd"/>
      <w:r>
        <w:t xml:space="preserve"> halben </w:t>
      </w:r>
      <w:proofErr w:type="spellStart"/>
      <w:r>
        <w:t>warer</w:t>
      </w:r>
      <w:proofErr w:type="spellEnd"/>
      <w:r>
        <w:t xml:space="preserve"> </w:t>
      </w:r>
      <w:proofErr w:type="spellStart"/>
      <w:r>
        <w:t>mensch</w:t>
      </w:r>
      <w:proofErr w:type="spellEnd"/>
      <w:r>
        <w:t xml:space="preserve"> werden </w:t>
      </w:r>
      <w:proofErr w:type="spellStart"/>
      <w:r>
        <w:t>mueste</w:t>
      </w:r>
      <w:proofErr w:type="spellEnd"/>
      <w:r>
        <w:t xml:space="preserve"> / das Gott </w:t>
      </w:r>
      <w:proofErr w:type="spellStart"/>
      <w:r>
        <w:t>usner</w:t>
      </w:r>
      <w:proofErr w:type="spellEnd"/>
      <w:r>
        <w:t xml:space="preserve"> aller </w:t>
      </w:r>
      <w:proofErr w:type="spellStart"/>
      <w:r>
        <w:t>suend</w:t>
      </w:r>
      <w:proofErr w:type="spellEnd"/>
      <w:r>
        <w:t xml:space="preserve"> </w:t>
      </w:r>
      <w:proofErr w:type="spellStart"/>
      <w:r>
        <w:t>auff</w:t>
      </w:r>
      <w:proofErr w:type="spellEnd"/>
      <w:r>
        <w:t xml:space="preserve"> in leget und </w:t>
      </w:r>
      <w:proofErr w:type="spellStart"/>
      <w:r>
        <w:t>inen</w:t>
      </w:r>
      <w:proofErr w:type="spellEnd"/>
      <w:r>
        <w:t xml:space="preserve"> alleine </w:t>
      </w:r>
      <w:proofErr w:type="spellStart"/>
      <w:r>
        <w:t>fur</w:t>
      </w:r>
      <w:proofErr w:type="spellEnd"/>
      <w:r>
        <w:t xml:space="preserve"> unser aller </w:t>
      </w:r>
      <w:proofErr w:type="spellStart"/>
      <w:r>
        <w:t>suende</w:t>
      </w:r>
      <w:proofErr w:type="spellEnd"/>
      <w:r>
        <w:t xml:space="preserve"> leiden und sterben lies / </w:t>
      </w:r>
      <w:proofErr w:type="spellStart"/>
      <w:r>
        <w:t>auff</w:t>
      </w:r>
      <w:proofErr w:type="spellEnd"/>
      <w:r>
        <w:t xml:space="preserve"> das wir durch seines </w:t>
      </w:r>
      <w:proofErr w:type="spellStart"/>
      <w:r>
        <w:t>leidens</w:t>
      </w:r>
      <w:proofErr w:type="spellEnd"/>
      <w:r>
        <w:t xml:space="preserve"> und </w:t>
      </w:r>
      <w:proofErr w:type="spellStart"/>
      <w:r>
        <w:t>todes</w:t>
      </w:r>
      <w:proofErr w:type="spellEnd"/>
      <w:r>
        <w:t xml:space="preserve"> verdienst aller </w:t>
      </w:r>
      <w:proofErr w:type="spellStart"/>
      <w:r>
        <w:t>suenden</w:t>
      </w:r>
      <w:proofErr w:type="spellEnd"/>
      <w:r>
        <w:t xml:space="preserve"> und ewiger </w:t>
      </w:r>
      <w:proofErr w:type="spellStart"/>
      <w:r>
        <w:t>pein</w:t>
      </w:r>
      <w:proofErr w:type="spellEnd"/>
      <w:r>
        <w:t xml:space="preserve"> los </w:t>
      </w:r>
      <w:proofErr w:type="spellStart"/>
      <w:r>
        <w:t>frid</w:t>
      </w:r>
      <w:proofErr w:type="spellEnd"/>
      <w:r>
        <w:t xml:space="preserve"> mit Gott </w:t>
      </w:r>
      <w:proofErr w:type="spellStart"/>
      <w:r>
        <w:t>hetten</w:t>
      </w:r>
      <w:proofErr w:type="spellEnd"/>
      <w:r>
        <w:t xml:space="preserve"> und durch den </w:t>
      </w:r>
      <w:proofErr w:type="spellStart"/>
      <w:r>
        <w:t>glawben</w:t>
      </w:r>
      <w:proofErr w:type="spellEnd"/>
      <w:r>
        <w:t xml:space="preserve"> an Gottes </w:t>
      </w:r>
      <w:proofErr w:type="spellStart"/>
      <w:r>
        <w:t>wortt</w:t>
      </w:r>
      <w:proofErr w:type="spellEnd"/>
      <w:r>
        <w:t xml:space="preserve"> von CHRISTI leiden und </w:t>
      </w:r>
      <w:proofErr w:type="spellStart"/>
      <w:r>
        <w:t>tod</w:t>
      </w:r>
      <w:proofErr w:type="spellEnd"/>
      <w:r>
        <w:t xml:space="preserve"> </w:t>
      </w:r>
      <w:proofErr w:type="spellStart"/>
      <w:r>
        <w:t>gered</w:t>
      </w:r>
      <w:proofErr w:type="spellEnd"/>
      <w:r>
        <w:t xml:space="preserve"> / </w:t>
      </w:r>
      <w:proofErr w:type="spellStart"/>
      <w:r>
        <w:t>vergebung</w:t>
      </w:r>
      <w:proofErr w:type="spellEnd"/>
      <w:r>
        <w:t xml:space="preserve"> der </w:t>
      </w:r>
      <w:proofErr w:type="spellStart"/>
      <w:r>
        <w:t>suend</w:t>
      </w:r>
      <w:proofErr w:type="spellEnd"/>
      <w:r>
        <w:t xml:space="preserve"> und das ewige leben </w:t>
      </w:r>
      <w:proofErr w:type="spellStart"/>
      <w:r>
        <w:t>umbsonst</w:t>
      </w:r>
      <w:proofErr w:type="spellEnd"/>
      <w:r>
        <w:t xml:space="preserve"> </w:t>
      </w:r>
      <w:proofErr w:type="spellStart"/>
      <w:r>
        <w:t>kriegeten</w:t>
      </w:r>
      <w:proofErr w:type="spellEnd"/>
      <w:r>
        <w:t xml:space="preserve">: wie </w:t>
      </w:r>
      <w:proofErr w:type="spellStart"/>
      <w:r>
        <w:t>Jesa</w:t>
      </w:r>
      <w:proofErr w:type="spellEnd"/>
      <w:r>
        <w:t xml:space="preserve">. 53. auch </w:t>
      </w:r>
      <w:proofErr w:type="spellStart"/>
      <w:r>
        <w:t>rhuemet</w:t>
      </w:r>
      <w:proofErr w:type="spellEnd"/>
      <w:r>
        <w:t xml:space="preserve"> und spricht / Gott </w:t>
      </w:r>
      <w:proofErr w:type="spellStart"/>
      <w:r>
        <w:t>warff</w:t>
      </w:r>
      <w:proofErr w:type="spellEnd"/>
      <w:r>
        <w:t xml:space="preserve"> unser aller </w:t>
      </w:r>
      <w:proofErr w:type="spellStart"/>
      <w:r>
        <w:t>suend</w:t>
      </w:r>
      <w:proofErr w:type="spellEnd"/>
      <w:r>
        <w:t xml:space="preserve"> </w:t>
      </w:r>
      <w:proofErr w:type="spellStart"/>
      <w:r>
        <w:t>auff</w:t>
      </w:r>
      <w:proofErr w:type="spellEnd"/>
      <w:r>
        <w:t xml:space="preserve"> in / die straffe </w:t>
      </w:r>
      <w:proofErr w:type="spellStart"/>
      <w:r>
        <w:t>ligt</w:t>
      </w:r>
      <w:proofErr w:type="spellEnd"/>
      <w:r>
        <w:t xml:space="preserve"> </w:t>
      </w:r>
      <w:proofErr w:type="spellStart"/>
      <w:r>
        <w:t>auff</w:t>
      </w:r>
      <w:proofErr w:type="spellEnd"/>
      <w:r>
        <w:t xml:space="preserve"> im das wir </w:t>
      </w:r>
      <w:proofErr w:type="spellStart"/>
      <w:r>
        <w:t>frid</w:t>
      </w:r>
      <w:proofErr w:type="spellEnd"/>
      <w:r>
        <w:t xml:space="preserve"> </w:t>
      </w:r>
      <w:proofErr w:type="spellStart"/>
      <w:r>
        <w:t>hetten</w:t>
      </w:r>
      <w:proofErr w:type="spellEnd"/>
      <w:r>
        <w:t xml:space="preserve">. </w:t>
      </w:r>
      <w:proofErr w:type="spellStart"/>
      <w:r>
        <w:t>Darumb</w:t>
      </w:r>
      <w:proofErr w:type="spellEnd"/>
      <w:r>
        <w:t xml:space="preserve"> aber wird er ein gerecht </w:t>
      </w:r>
      <w:proofErr w:type="spellStart"/>
      <w:r>
        <w:t>gewechs</w:t>
      </w:r>
      <w:proofErr w:type="spellEnd"/>
      <w:r>
        <w:t xml:space="preserve"> David </w:t>
      </w:r>
      <w:proofErr w:type="spellStart"/>
      <w:r>
        <w:t>genennet</w:t>
      </w:r>
      <w:proofErr w:type="spellEnd"/>
      <w:r>
        <w:t xml:space="preserve"> / das er gerechter ist denn David und alle </w:t>
      </w:r>
      <w:proofErr w:type="spellStart"/>
      <w:r>
        <w:t>menschen</w:t>
      </w:r>
      <w:proofErr w:type="spellEnd"/>
      <w:r>
        <w:t xml:space="preserve"> </w:t>
      </w:r>
      <w:proofErr w:type="spellStart"/>
      <w:r>
        <w:t>auff</w:t>
      </w:r>
      <w:proofErr w:type="spellEnd"/>
      <w:r>
        <w:t xml:space="preserve"> erden / </w:t>
      </w:r>
      <w:proofErr w:type="spellStart"/>
      <w:r>
        <w:t>nemlich</w:t>
      </w:r>
      <w:proofErr w:type="spellEnd"/>
      <w:r>
        <w:t xml:space="preserve"> ein eingefleischter Gott / des </w:t>
      </w:r>
      <w:proofErr w:type="spellStart"/>
      <w:r>
        <w:t>menscheit</w:t>
      </w:r>
      <w:proofErr w:type="spellEnd"/>
      <w:r>
        <w:t xml:space="preserve"> on </w:t>
      </w:r>
      <w:proofErr w:type="spellStart"/>
      <w:r>
        <w:t>suende</w:t>
      </w:r>
      <w:proofErr w:type="spellEnd"/>
      <w:r>
        <w:t xml:space="preserve"> vom heiligen geist </w:t>
      </w:r>
      <w:proofErr w:type="spellStart"/>
      <w:r>
        <w:t>entpfangen</w:t>
      </w:r>
      <w:proofErr w:type="spellEnd"/>
      <w:r>
        <w:t xml:space="preserve"> und von Maria der </w:t>
      </w:r>
      <w:proofErr w:type="spellStart"/>
      <w:r>
        <w:t>Jungfrawen</w:t>
      </w:r>
      <w:proofErr w:type="spellEnd"/>
      <w:r>
        <w:t xml:space="preserve"> </w:t>
      </w:r>
      <w:proofErr w:type="spellStart"/>
      <w:r>
        <w:t>geborn</w:t>
      </w:r>
      <w:proofErr w:type="spellEnd"/>
      <w:r>
        <w:t xml:space="preserve"> / nie gedacht </w:t>
      </w:r>
      <w:proofErr w:type="spellStart"/>
      <w:r>
        <w:t>gered</w:t>
      </w:r>
      <w:proofErr w:type="spellEnd"/>
      <w:r>
        <w:t xml:space="preserve"> gethan hat das </w:t>
      </w:r>
      <w:proofErr w:type="spellStart"/>
      <w:r>
        <w:t>suende</w:t>
      </w:r>
      <w:proofErr w:type="spellEnd"/>
      <w:r>
        <w:t xml:space="preserve"> war / und doch unser </w:t>
      </w:r>
      <w:proofErr w:type="spellStart"/>
      <w:r>
        <w:t>suend</w:t>
      </w:r>
      <w:proofErr w:type="spellEnd"/>
      <w:r>
        <w:t xml:space="preserve"> halben als ein </w:t>
      </w:r>
      <w:proofErr w:type="spellStart"/>
      <w:r>
        <w:t>suender</w:t>
      </w:r>
      <w:proofErr w:type="spellEnd"/>
      <w:r>
        <w:t xml:space="preserve"> </w:t>
      </w:r>
      <w:proofErr w:type="spellStart"/>
      <w:r>
        <w:t>gelidden</w:t>
      </w:r>
      <w:proofErr w:type="spellEnd"/>
      <w:r>
        <w:t xml:space="preserve"> hat und gestorben ist / das Gesetz damit </w:t>
      </w:r>
      <w:proofErr w:type="spellStart"/>
      <w:r>
        <w:t>zuerfuellen</w:t>
      </w:r>
      <w:proofErr w:type="spellEnd"/>
      <w:r>
        <w:t xml:space="preserve"> und uns vom ewigen fluch des </w:t>
      </w:r>
      <w:proofErr w:type="spellStart"/>
      <w:r>
        <w:t>gesetzs</w:t>
      </w:r>
      <w:proofErr w:type="spellEnd"/>
      <w:r>
        <w:t xml:space="preserve"> </w:t>
      </w:r>
      <w:proofErr w:type="spellStart"/>
      <w:r>
        <w:t>zuerloesen</w:t>
      </w:r>
      <w:proofErr w:type="spellEnd"/>
      <w:r>
        <w:t xml:space="preserve"> / </w:t>
      </w:r>
      <w:proofErr w:type="spellStart"/>
      <w:r>
        <w:t>derhalben</w:t>
      </w:r>
      <w:proofErr w:type="spellEnd"/>
      <w:r>
        <w:t xml:space="preserve"> er auch im </w:t>
      </w:r>
      <w:proofErr w:type="spellStart"/>
      <w:r>
        <w:t>tod</w:t>
      </w:r>
      <w:proofErr w:type="spellEnd"/>
      <w:r>
        <w:t xml:space="preserve"> nicht bleiben kund sondern von todten </w:t>
      </w:r>
      <w:proofErr w:type="spellStart"/>
      <w:r>
        <w:t>aufferstehen</w:t>
      </w:r>
      <w:proofErr w:type="spellEnd"/>
      <w:r>
        <w:t xml:space="preserve"> </w:t>
      </w:r>
      <w:proofErr w:type="spellStart"/>
      <w:r>
        <w:t>muste</w:t>
      </w:r>
      <w:proofErr w:type="spellEnd"/>
      <w:r>
        <w:t xml:space="preserve"> uns die </w:t>
      </w:r>
      <w:proofErr w:type="spellStart"/>
      <w:r>
        <w:t>aufferstehung</w:t>
      </w:r>
      <w:proofErr w:type="spellEnd"/>
      <w:r>
        <w:t xml:space="preserve"> von todten und das </w:t>
      </w:r>
      <w:proofErr w:type="spellStart"/>
      <w:r>
        <w:t>ewigeleben</w:t>
      </w:r>
      <w:proofErr w:type="spellEnd"/>
      <w:r>
        <w:t xml:space="preserve"> </w:t>
      </w:r>
      <w:proofErr w:type="spellStart"/>
      <w:r>
        <w:t>zuerwerben</w:t>
      </w:r>
      <w:proofErr w:type="spellEnd"/>
      <w:r>
        <w:t xml:space="preserve">: als Ps. 16. spricht / Du wirst meine </w:t>
      </w:r>
      <w:proofErr w:type="spellStart"/>
      <w:r>
        <w:t>Sele</w:t>
      </w:r>
      <w:proofErr w:type="spellEnd"/>
      <w:r>
        <w:t xml:space="preserve"> nicht in der Helle lassen / und nicht zugeben das dein Heiliger verwese. Und Esa. 53. Wenn er sein leben zum </w:t>
      </w:r>
      <w:proofErr w:type="spellStart"/>
      <w:r>
        <w:t>Schuldopffer</w:t>
      </w:r>
      <w:proofErr w:type="spellEnd"/>
      <w:r>
        <w:t xml:space="preserve"> gegeben hat / so wird er samen haben und in die </w:t>
      </w:r>
      <w:proofErr w:type="spellStart"/>
      <w:r>
        <w:t>lenge</w:t>
      </w:r>
      <w:proofErr w:type="spellEnd"/>
      <w:r>
        <w:t xml:space="preserve"> leben. Das </w:t>
      </w:r>
      <w:proofErr w:type="spellStart"/>
      <w:r>
        <w:t>Hebreisch</w:t>
      </w:r>
      <w:proofErr w:type="spellEnd"/>
      <w:r>
        <w:t xml:space="preserve"> </w:t>
      </w:r>
      <w:proofErr w:type="spellStart"/>
      <w:r>
        <w:t>worttlin</w:t>
      </w:r>
      <w:proofErr w:type="spellEnd"/>
      <w:r>
        <w:t xml:space="preserve"> (</w:t>
      </w:r>
      <w:proofErr w:type="spellStart"/>
      <w:r>
        <w:t>zemah</w:t>
      </w:r>
      <w:proofErr w:type="spellEnd"/>
      <w:r>
        <w:t xml:space="preserve"> / </w:t>
      </w:r>
      <w:proofErr w:type="spellStart"/>
      <w:r>
        <w:t>gewechs</w:t>
      </w:r>
      <w:proofErr w:type="spellEnd"/>
      <w:r>
        <w:t xml:space="preserve">) stehet auch Sach. 6. da es </w:t>
      </w:r>
      <w:proofErr w:type="spellStart"/>
      <w:r>
        <w:t>ausgeleget</w:t>
      </w:r>
      <w:proofErr w:type="spellEnd"/>
      <w:r>
        <w:t xml:space="preserve"> wird mit solchen </w:t>
      </w:r>
      <w:proofErr w:type="spellStart"/>
      <w:r>
        <w:t>wortten</w:t>
      </w:r>
      <w:proofErr w:type="spellEnd"/>
      <w:r>
        <w:t xml:space="preserve">: Er </w:t>
      </w:r>
      <w:proofErr w:type="spellStart"/>
      <w:r>
        <w:t>sol</w:t>
      </w:r>
      <w:proofErr w:type="spellEnd"/>
      <w:r>
        <w:t xml:space="preserve"> </w:t>
      </w:r>
      <w:proofErr w:type="spellStart"/>
      <w:r>
        <w:t>zemah</w:t>
      </w:r>
      <w:proofErr w:type="spellEnd"/>
      <w:r>
        <w:t xml:space="preserve"> </w:t>
      </w:r>
      <w:proofErr w:type="spellStart"/>
      <w:r>
        <w:t>heissen</w:t>
      </w:r>
      <w:proofErr w:type="spellEnd"/>
      <w:r>
        <w:t xml:space="preserve"> / denn unter im wird’s wachsen: freilich wuchs er nach seiner </w:t>
      </w:r>
      <w:proofErr w:type="spellStart"/>
      <w:r>
        <w:t>aufferstehung</w:t>
      </w:r>
      <w:proofErr w:type="spellEnd"/>
      <w:r>
        <w:t xml:space="preserve"> da Gott zu im </w:t>
      </w:r>
      <w:proofErr w:type="spellStart"/>
      <w:r>
        <w:t>sprrach</w:t>
      </w:r>
      <w:proofErr w:type="spellEnd"/>
      <w:r>
        <w:t xml:space="preserve"> Ps. 2. Du bist mein lieber Son / </w:t>
      </w:r>
      <w:proofErr w:type="spellStart"/>
      <w:r>
        <w:t>heutte</w:t>
      </w:r>
      <w:proofErr w:type="spellEnd"/>
      <w:r>
        <w:t xml:space="preserve"> hab ich dich gezeuget / heische von mir so </w:t>
      </w:r>
      <w:proofErr w:type="spellStart"/>
      <w:r>
        <w:t>wil</w:t>
      </w:r>
      <w:proofErr w:type="spellEnd"/>
      <w:r>
        <w:t xml:space="preserve"> ich dir der </w:t>
      </w:r>
      <w:proofErr w:type="spellStart"/>
      <w:r>
        <w:t>welt</w:t>
      </w:r>
      <w:proofErr w:type="spellEnd"/>
      <w:r>
        <w:t xml:space="preserve"> ende zum </w:t>
      </w:r>
      <w:proofErr w:type="spellStart"/>
      <w:r>
        <w:t>eigenthum</w:t>
      </w:r>
      <w:proofErr w:type="spellEnd"/>
      <w:r>
        <w:t xml:space="preserve"> geben. </w:t>
      </w:r>
      <w:proofErr w:type="spellStart"/>
      <w:r>
        <w:t>Disen</w:t>
      </w:r>
      <w:proofErr w:type="spellEnd"/>
      <w:r>
        <w:t xml:space="preserve"> Titel (</w:t>
      </w:r>
      <w:proofErr w:type="spellStart"/>
      <w:r>
        <w:t>zadik</w:t>
      </w:r>
      <w:proofErr w:type="spellEnd"/>
      <w:r>
        <w:t xml:space="preserve"> / gerecht) hat kein </w:t>
      </w:r>
      <w:proofErr w:type="spellStart"/>
      <w:r>
        <w:t>mensch</w:t>
      </w:r>
      <w:proofErr w:type="spellEnd"/>
      <w:r>
        <w:t xml:space="preserve"> </w:t>
      </w:r>
      <w:proofErr w:type="spellStart"/>
      <w:r>
        <w:t>auff</w:t>
      </w:r>
      <w:proofErr w:type="spellEnd"/>
      <w:r>
        <w:t xml:space="preserve"> erden / on wer sich </w:t>
      </w:r>
      <w:proofErr w:type="spellStart"/>
      <w:r>
        <w:t>fur</w:t>
      </w:r>
      <w:proofErr w:type="spellEnd"/>
      <w:r>
        <w:t xml:space="preserve"> ungerecht </w:t>
      </w:r>
      <w:proofErr w:type="spellStart"/>
      <w:r>
        <w:t>helt</w:t>
      </w:r>
      <w:proofErr w:type="spellEnd"/>
      <w:r>
        <w:t xml:space="preserve"> </w:t>
      </w:r>
      <w:proofErr w:type="spellStart"/>
      <w:r>
        <w:t>fur</w:t>
      </w:r>
      <w:proofErr w:type="spellEnd"/>
      <w:r>
        <w:t xml:space="preserve"> Gott und </w:t>
      </w:r>
      <w:proofErr w:type="spellStart"/>
      <w:r>
        <w:t>glewbet</w:t>
      </w:r>
      <w:proofErr w:type="spellEnd"/>
      <w:r>
        <w:t xml:space="preserve"> das der gerechte CHRISTUS seine </w:t>
      </w:r>
      <w:proofErr w:type="spellStart"/>
      <w:r>
        <w:t>gerechtickeit</w:t>
      </w:r>
      <w:proofErr w:type="spellEnd"/>
      <w:r>
        <w:t xml:space="preserve"> </w:t>
      </w:r>
      <w:proofErr w:type="spellStart"/>
      <w:r>
        <w:t>seie</w:t>
      </w:r>
      <w:proofErr w:type="spellEnd"/>
      <w:r>
        <w:t xml:space="preserve">: wie Ro. 3. Paulus auch spricht / Sie mangeln alle des preis den sie an Gott haben sollten / und werden on verdienst gerecht durch den </w:t>
      </w:r>
      <w:proofErr w:type="spellStart"/>
      <w:r>
        <w:t>glawben</w:t>
      </w:r>
      <w:proofErr w:type="spellEnd"/>
      <w:r>
        <w:t xml:space="preserve"> an CHRISTUM. </w:t>
      </w:r>
      <w:proofErr w:type="spellStart"/>
      <w:r>
        <w:t>Drumb</w:t>
      </w:r>
      <w:proofErr w:type="spellEnd"/>
      <w:r>
        <w:t xml:space="preserve"> wird Ex. 12. CHRISTI einige </w:t>
      </w:r>
      <w:proofErr w:type="spellStart"/>
      <w:r>
        <w:t>gerechtickeit</w:t>
      </w:r>
      <w:proofErr w:type="spellEnd"/>
      <w:r>
        <w:t xml:space="preserve"> die er alleine </w:t>
      </w:r>
      <w:proofErr w:type="spellStart"/>
      <w:r>
        <w:t>fur</w:t>
      </w:r>
      <w:proofErr w:type="spellEnd"/>
      <w:r>
        <w:t xml:space="preserve"> allen </w:t>
      </w:r>
      <w:proofErr w:type="spellStart"/>
      <w:r>
        <w:t>menschen</w:t>
      </w:r>
      <w:proofErr w:type="spellEnd"/>
      <w:r>
        <w:t xml:space="preserve"> hat / durch das abgesonderte </w:t>
      </w:r>
      <w:proofErr w:type="spellStart"/>
      <w:r>
        <w:t>Lemlin</w:t>
      </w:r>
      <w:proofErr w:type="spellEnd"/>
      <w:r>
        <w:t xml:space="preserve"> on </w:t>
      </w:r>
      <w:proofErr w:type="spellStart"/>
      <w:r>
        <w:t>wandel</w:t>
      </w:r>
      <w:proofErr w:type="spellEnd"/>
      <w:r>
        <w:t xml:space="preserve"> </w:t>
      </w:r>
      <w:proofErr w:type="spellStart"/>
      <w:r>
        <w:t>bedeuttet</w:t>
      </w:r>
      <w:proofErr w:type="spellEnd"/>
      <w:r>
        <w:t xml:space="preserve">. Und Heb. 2. wird er ein abgesonderter von den </w:t>
      </w:r>
      <w:proofErr w:type="spellStart"/>
      <w:r>
        <w:t>suendern</w:t>
      </w:r>
      <w:proofErr w:type="spellEnd"/>
      <w:r>
        <w:t xml:space="preserve"> </w:t>
      </w:r>
      <w:proofErr w:type="spellStart"/>
      <w:r>
        <w:t>genennet</w:t>
      </w:r>
      <w:proofErr w:type="spellEnd"/>
      <w:r>
        <w:t xml:space="preserve">. Das </w:t>
      </w:r>
      <w:proofErr w:type="spellStart"/>
      <w:r>
        <w:t>wortt</w:t>
      </w:r>
      <w:proofErr w:type="spellEnd"/>
      <w:r>
        <w:t xml:space="preserve"> (erwecken) </w:t>
      </w:r>
      <w:proofErr w:type="spellStart"/>
      <w:r>
        <w:t>heist</w:t>
      </w:r>
      <w:proofErr w:type="spellEnd"/>
      <w:r>
        <w:t xml:space="preserve"> nicht alleine senden CHRISTUM sondern auch sein reich in </w:t>
      </w:r>
      <w:proofErr w:type="spellStart"/>
      <w:r>
        <w:t>gottes</w:t>
      </w:r>
      <w:proofErr w:type="spellEnd"/>
      <w:r>
        <w:t xml:space="preserve"> </w:t>
      </w:r>
      <w:proofErr w:type="spellStart"/>
      <w:r>
        <w:t>wortt</w:t>
      </w:r>
      <w:proofErr w:type="spellEnd"/>
      <w:r>
        <w:t xml:space="preserve"> ausgedruckt </w:t>
      </w:r>
      <w:proofErr w:type="spellStart"/>
      <w:r>
        <w:t>bekrefftigen</w:t>
      </w:r>
      <w:proofErr w:type="spellEnd"/>
      <w:r>
        <w:t xml:space="preserve"> und </w:t>
      </w:r>
      <w:proofErr w:type="spellStart"/>
      <w:r>
        <w:t>stifften</w:t>
      </w:r>
      <w:proofErr w:type="spellEnd"/>
      <w:r>
        <w:t xml:space="preserve"> / das es ewigbleibe: nach solchen </w:t>
      </w:r>
      <w:proofErr w:type="spellStart"/>
      <w:r>
        <w:t>spruechen</w:t>
      </w:r>
      <w:proofErr w:type="spellEnd"/>
      <w:r>
        <w:t xml:space="preserve"> Da. 2. Gott von </w:t>
      </w:r>
      <w:proofErr w:type="spellStart"/>
      <w:r>
        <w:t>Himel</w:t>
      </w:r>
      <w:proofErr w:type="spellEnd"/>
      <w:r>
        <w:t xml:space="preserve"> wird ein reich </w:t>
      </w:r>
      <w:proofErr w:type="spellStart"/>
      <w:r>
        <w:t>auffrichten</w:t>
      </w:r>
      <w:proofErr w:type="spellEnd"/>
      <w:r>
        <w:t xml:space="preserve"> / das </w:t>
      </w:r>
      <w:proofErr w:type="spellStart"/>
      <w:r>
        <w:t>nimermehr</w:t>
      </w:r>
      <w:proofErr w:type="spellEnd"/>
      <w:r>
        <w:t xml:space="preserve"> </w:t>
      </w:r>
      <w:proofErr w:type="spellStart"/>
      <w:r>
        <w:t>verstoeret</w:t>
      </w:r>
      <w:proofErr w:type="spellEnd"/>
      <w:r>
        <w:t xml:space="preserve"> wird. Und Lu. I. Gott der Herr wird im den </w:t>
      </w:r>
      <w:proofErr w:type="spellStart"/>
      <w:r>
        <w:t>Stuel</w:t>
      </w:r>
      <w:proofErr w:type="spellEnd"/>
      <w:r>
        <w:t xml:space="preserve"> seines Vatters David geben / und seines Reichs wird kein ende sein. 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w:t>
      </w:r>
      <w:proofErr w:type="spellStart"/>
      <w:r>
        <w:t>Sihe</w:t>
      </w:r>
      <w:proofErr w:type="spellEnd"/>
      <w:r>
        <w:t xml:space="preserve"> es </w:t>
      </w:r>
      <w:proofErr w:type="spellStart"/>
      <w:r>
        <w:t>kompt</w:t>
      </w:r>
      <w:proofErr w:type="spellEnd"/>
      <w:r>
        <w:t xml:space="preserve"> die zeit: spricht der Herr: das ich dem DAVID ein GERECHT </w:t>
      </w:r>
      <w:proofErr w:type="spellStart"/>
      <w:r>
        <w:t>GEWECHS</w:t>
      </w:r>
      <w:proofErr w:type="spellEnd"/>
      <w:r>
        <w:t xml:space="preserve"> erwecken </w:t>
      </w:r>
      <w:proofErr w:type="spellStart"/>
      <w:r>
        <w:t>wil</w:t>
      </w:r>
      <w:proofErr w:type="spellEnd"/>
      <w:r>
        <w:t xml:space="preserve">) weissagen / das eben zu der zeit die Gott Ge. 49. und Da. 9. </w:t>
      </w:r>
      <w:proofErr w:type="spellStart"/>
      <w:r>
        <w:t>bestimpt</w:t>
      </w:r>
      <w:proofErr w:type="spellEnd"/>
      <w:r>
        <w:t xml:space="preserve"> hat / Gottes </w:t>
      </w:r>
      <w:proofErr w:type="spellStart"/>
      <w:r>
        <w:t>Sone</w:t>
      </w:r>
      <w:proofErr w:type="spellEnd"/>
      <w:r>
        <w:t xml:space="preserve"> CHRISTUS erscheinen und </w:t>
      </w:r>
      <w:proofErr w:type="spellStart"/>
      <w:r>
        <w:t>warer</w:t>
      </w:r>
      <w:proofErr w:type="spellEnd"/>
      <w:r>
        <w:t xml:space="preserve"> </w:t>
      </w:r>
      <w:proofErr w:type="spellStart"/>
      <w:r>
        <w:t>mensch</w:t>
      </w:r>
      <w:proofErr w:type="spellEnd"/>
      <w:r>
        <w:t xml:space="preserve"> von Davids </w:t>
      </w:r>
      <w:proofErr w:type="spellStart"/>
      <w:r>
        <w:t>Stam</w:t>
      </w:r>
      <w:proofErr w:type="spellEnd"/>
      <w:r>
        <w:t xml:space="preserve"> </w:t>
      </w:r>
      <w:proofErr w:type="spellStart"/>
      <w:r>
        <w:t>geborn</w:t>
      </w:r>
      <w:proofErr w:type="spellEnd"/>
      <w:r>
        <w:t xml:space="preserve"> werden </w:t>
      </w:r>
      <w:proofErr w:type="spellStart"/>
      <w:r>
        <w:t>sol</w:t>
      </w:r>
      <w:proofErr w:type="spellEnd"/>
      <w:r>
        <w:t xml:space="preserve"> / </w:t>
      </w:r>
      <w:proofErr w:type="spellStart"/>
      <w:r>
        <w:t>fur</w:t>
      </w:r>
      <w:proofErr w:type="spellEnd"/>
      <w:r>
        <w:t xml:space="preserve"> seine </w:t>
      </w:r>
      <w:proofErr w:type="spellStart"/>
      <w:r>
        <w:t>persone</w:t>
      </w:r>
      <w:proofErr w:type="spellEnd"/>
      <w:r>
        <w:t xml:space="preserve"> </w:t>
      </w:r>
      <w:proofErr w:type="spellStart"/>
      <w:r>
        <w:t>wol</w:t>
      </w:r>
      <w:proofErr w:type="spellEnd"/>
      <w:r>
        <w:t xml:space="preserve"> gerecht und heilig / aber unser </w:t>
      </w:r>
      <w:proofErr w:type="spellStart"/>
      <w:r>
        <w:t>suend</w:t>
      </w:r>
      <w:proofErr w:type="spellEnd"/>
      <w:r>
        <w:t xml:space="preserve"> halben leiden sterben begraben werden zur Helle </w:t>
      </w:r>
      <w:proofErr w:type="spellStart"/>
      <w:r>
        <w:t>faren</w:t>
      </w:r>
      <w:proofErr w:type="spellEnd"/>
      <w:r>
        <w:t xml:space="preserve"> als ein ungerechter und gottloser / wider </w:t>
      </w:r>
      <w:proofErr w:type="spellStart"/>
      <w:r>
        <w:t>aufferstehen</w:t>
      </w:r>
      <w:proofErr w:type="spellEnd"/>
      <w:r>
        <w:t xml:space="preserve"> aber und </w:t>
      </w:r>
      <w:proofErr w:type="spellStart"/>
      <w:r>
        <w:t>uber</w:t>
      </w:r>
      <w:proofErr w:type="spellEnd"/>
      <w:r>
        <w:t xml:space="preserve"> alles </w:t>
      </w:r>
      <w:proofErr w:type="spellStart"/>
      <w:r>
        <w:t>regiren</w:t>
      </w:r>
      <w:proofErr w:type="spellEnd"/>
      <w:r>
        <w:t xml:space="preserve"> </w:t>
      </w:r>
      <w:proofErr w:type="spellStart"/>
      <w:r>
        <w:t>muesse</w:t>
      </w:r>
      <w:proofErr w:type="spellEnd"/>
      <w:r>
        <w:t xml:space="preserve"> wie ein gerechter unsterblicher Gott. Nu </w:t>
      </w:r>
    </w:p>
    <w:p w14:paraId="159EF0B6" w14:textId="77777777" w:rsidR="00A07F1F" w:rsidRDefault="00A07F1F" w:rsidP="00A07F1F">
      <w:pPr>
        <w:pStyle w:val="berschrift3"/>
      </w:pPr>
      <w:r>
        <w:t xml:space="preserve">Was Christus </w:t>
      </w:r>
      <w:proofErr w:type="spellStart"/>
      <w:r>
        <w:t>fur</w:t>
      </w:r>
      <w:proofErr w:type="spellEnd"/>
      <w:r>
        <w:t xml:space="preserve"> ein </w:t>
      </w:r>
      <w:proofErr w:type="spellStart"/>
      <w:r>
        <w:t>Koenig</w:t>
      </w:r>
      <w:proofErr w:type="spellEnd"/>
      <w:r>
        <w:t xml:space="preserve"> sein und wie er </w:t>
      </w:r>
      <w:proofErr w:type="spellStart"/>
      <w:r>
        <w:t>regiren</w:t>
      </w:r>
      <w:proofErr w:type="spellEnd"/>
      <w:r>
        <w:t xml:space="preserve"> und </w:t>
      </w:r>
      <w:proofErr w:type="spellStart"/>
      <w:r>
        <w:t>helffen</w:t>
      </w:r>
      <w:proofErr w:type="spellEnd"/>
      <w:r>
        <w:t xml:space="preserve"> werde mit Gottes </w:t>
      </w:r>
      <w:proofErr w:type="spellStart"/>
      <w:r>
        <w:t>wortt</w:t>
      </w:r>
      <w:proofErr w:type="spellEnd"/>
      <w:r>
        <w:t xml:space="preserve"> und geist.</w:t>
      </w:r>
    </w:p>
    <w:p w14:paraId="0D852FD1" w14:textId="77777777" w:rsidR="00A07F1F" w:rsidRDefault="00A07F1F" w:rsidP="00A07F1F">
      <w:pPr>
        <w:pStyle w:val="StandardWeb"/>
      </w:pPr>
      <w:r>
        <w:t xml:space="preserve">Als CHRISTUS </w:t>
      </w:r>
      <w:proofErr w:type="spellStart"/>
      <w:r>
        <w:t>fur</w:t>
      </w:r>
      <w:proofErr w:type="spellEnd"/>
      <w:r>
        <w:t xml:space="preserve"> ein </w:t>
      </w:r>
      <w:proofErr w:type="spellStart"/>
      <w:r>
        <w:t>Koenig</w:t>
      </w:r>
      <w:proofErr w:type="spellEnd"/>
      <w:r>
        <w:t xml:space="preserve"> sein und was er </w:t>
      </w:r>
      <w:proofErr w:type="spellStart"/>
      <w:r>
        <w:t>fur</w:t>
      </w:r>
      <w:proofErr w:type="spellEnd"/>
      <w:r>
        <w:t xml:space="preserve"> ein </w:t>
      </w:r>
      <w:proofErr w:type="spellStart"/>
      <w:r>
        <w:t>volck</w:t>
      </w:r>
      <w:proofErr w:type="spellEnd"/>
      <w:r>
        <w:t xml:space="preserve"> haben werde </w:t>
      </w:r>
      <w:proofErr w:type="spellStart"/>
      <w:r>
        <w:t>liset</w:t>
      </w:r>
      <w:proofErr w:type="spellEnd"/>
      <w:r>
        <w:t xml:space="preserve"> man in allen </w:t>
      </w:r>
      <w:proofErr w:type="spellStart"/>
      <w:r>
        <w:t>verheissungen</w:t>
      </w:r>
      <w:proofErr w:type="spellEnd"/>
      <w:r>
        <w:t xml:space="preserve"> Gottes vom reich CHRISTI und zeiget er </w:t>
      </w:r>
      <w:proofErr w:type="spellStart"/>
      <w:r>
        <w:t>selbs</w:t>
      </w:r>
      <w:proofErr w:type="spellEnd"/>
      <w:r>
        <w:t xml:space="preserve"> an Jo. 19. da er spricht / Mein reich ist nicht von </w:t>
      </w:r>
      <w:proofErr w:type="spellStart"/>
      <w:r>
        <w:t>diser</w:t>
      </w:r>
      <w:proofErr w:type="spellEnd"/>
      <w:r>
        <w:t xml:space="preserve"> </w:t>
      </w:r>
      <w:proofErr w:type="spellStart"/>
      <w:r>
        <w:t>welt</w:t>
      </w:r>
      <w:proofErr w:type="spellEnd"/>
      <w:r>
        <w:t xml:space="preserve">: ich bin ein </w:t>
      </w:r>
      <w:proofErr w:type="spellStart"/>
      <w:r>
        <w:t>koenig</w:t>
      </w:r>
      <w:proofErr w:type="spellEnd"/>
      <w:r>
        <w:t xml:space="preserve"> dazu </w:t>
      </w:r>
      <w:proofErr w:type="spellStart"/>
      <w:r>
        <w:t>geborn</w:t>
      </w:r>
      <w:proofErr w:type="spellEnd"/>
      <w:r>
        <w:t xml:space="preserve"> und </w:t>
      </w:r>
      <w:proofErr w:type="spellStart"/>
      <w:r>
        <w:t>komen</w:t>
      </w:r>
      <w:proofErr w:type="spellEnd"/>
      <w:r>
        <w:t xml:space="preserve"> in die </w:t>
      </w:r>
      <w:proofErr w:type="spellStart"/>
      <w:r>
        <w:t>welt</w:t>
      </w:r>
      <w:proofErr w:type="spellEnd"/>
      <w:r>
        <w:t xml:space="preserve"> / das ich die </w:t>
      </w:r>
      <w:proofErr w:type="spellStart"/>
      <w:r>
        <w:t>warheit</w:t>
      </w:r>
      <w:proofErr w:type="spellEnd"/>
      <w:r>
        <w:t xml:space="preserve"> bezeugen </w:t>
      </w:r>
      <w:proofErr w:type="spellStart"/>
      <w:r>
        <w:t>sol</w:t>
      </w:r>
      <w:proofErr w:type="spellEnd"/>
      <w:r>
        <w:t xml:space="preserve">: wer aus der </w:t>
      </w:r>
      <w:proofErr w:type="spellStart"/>
      <w:r>
        <w:t>warheit</w:t>
      </w:r>
      <w:proofErr w:type="spellEnd"/>
      <w:r>
        <w:t xml:space="preserve"> ist / der </w:t>
      </w:r>
      <w:proofErr w:type="spellStart"/>
      <w:r>
        <w:t>horet</w:t>
      </w:r>
      <w:proofErr w:type="spellEnd"/>
      <w:r>
        <w:t xml:space="preserve"> meine </w:t>
      </w:r>
      <w:proofErr w:type="spellStart"/>
      <w:r>
        <w:t>Stim</w:t>
      </w:r>
      <w:proofErr w:type="spellEnd"/>
      <w:r>
        <w:t xml:space="preserve">. Daraus </w:t>
      </w:r>
      <w:proofErr w:type="spellStart"/>
      <w:r>
        <w:t>wolzuverstehen</w:t>
      </w:r>
      <w:proofErr w:type="spellEnd"/>
      <w:r>
        <w:t xml:space="preserve"> das </w:t>
      </w:r>
      <w:proofErr w:type="spellStart"/>
      <w:r>
        <w:t>regiren</w:t>
      </w:r>
      <w:proofErr w:type="spellEnd"/>
      <w:r>
        <w:t xml:space="preserve"> hie / predigen </w:t>
      </w:r>
      <w:proofErr w:type="spellStart"/>
      <w:r>
        <w:t>heisst</w:t>
      </w:r>
      <w:proofErr w:type="spellEnd"/>
      <w:r>
        <w:t xml:space="preserve"> / </w:t>
      </w:r>
      <w:proofErr w:type="spellStart"/>
      <w:r>
        <w:t>nemlich</w:t>
      </w:r>
      <w:proofErr w:type="spellEnd"/>
      <w:r>
        <w:t xml:space="preserve"> Gott in CHRISTO recht bekennen und erkennen </w:t>
      </w:r>
      <w:proofErr w:type="spellStart"/>
      <w:r>
        <w:t>leren</w:t>
      </w:r>
      <w:proofErr w:type="spellEnd"/>
      <w:r>
        <w:t xml:space="preserve">: wie er denn </w:t>
      </w:r>
      <w:proofErr w:type="spellStart"/>
      <w:r>
        <w:t>selbs</w:t>
      </w:r>
      <w:proofErr w:type="spellEnd"/>
      <w:r>
        <w:t xml:space="preserve"> </w:t>
      </w:r>
      <w:proofErr w:type="spellStart"/>
      <w:r>
        <w:t>Psal</w:t>
      </w:r>
      <w:proofErr w:type="spellEnd"/>
      <w:r>
        <w:t xml:space="preserve">. 2. sein reich beschreibet das er nach seiner </w:t>
      </w:r>
      <w:proofErr w:type="spellStart"/>
      <w:r>
        <w:t>aufferstehung</w:t>
      </w:r>
      <w:proofErr w:type="spellEnd"/>
      <w:r>
        <w:t xml:space="preserve"> angefangen hat da er spricht / Ich </w:t>
      </w:r>
      <w:proofErr w:type="spellStart"/>
      <w:r>
        <w:t>wil</w:t>
      </w:r>
      <w:proofErr w:type="spellEnd"/>
      <w:r>
        <w:t xml:space="preserve"> von einer solchen weise predigen / das der Herr zu mir gesagt hat / Du bist mein Son / </w:t>
      </w:r>
      <w:proofErr w:type="spellStart"/>
      <w:r>
        <w:t>heutte</w:t>
      </w:r>
      <w:proofErr w:type="spellEnd"/>
      <w:r>
        <w:t xml:space="preserve"> hab ich dich gezeuget. Das </w:t>
      </w:r>
      <w:proofErr w:type="spellStart"/>
      <w:r>
        <w:t>worttlin</w:t>
      </w:r>
      <w:proofErr w:type="spellEnd"/>
      <w:r>
        <w:t xml:space="preserve"> (</w:t>
      </w:r>
      <w:proofErr w:type="spellStart"/>
      <w:r>
        <w:t>wol</w:t>
      </w:r>
      <w:proofErr w:type="spellEnd"/>
      <w:r>
        <w:t xml:space="preserve">) zeiget an / wenn CHRISTUS sein eigen </w:t>
      </w:r>
      <w:proofErr w:type="spellStart"/>
      <w:r>
        <w:t>ampt</w:t>
      </w:r>
      <w:proofErr w:type="spellEnd"/>
      <w:r>
        <w:t xml:space="preserve"> </w:t>
      </w:r>
      <w:proofErr w:type="spellStart"/>
      <w:r>
        <w:t>fueren</w:t>
      </w:r>
      <w:proofErr w:type="spellEnd"/>
      <w:r>
        <w:t xml:space="preserve"> und das Evangelion predigen werde / so werde er mit dem </w:t>
      </w:r>
      <w:proofErr w:type="spellStart"/>
      <w:r>
        <w:t>wortt</w:t>
      </w:r>
      <w:proofErr w:type="spellEnd"/>
      <w:r>
        <w:t xml:space="preserve"> den heiligen Geist geben / der die </w:t>
      </w:r>
      <w:proofErr w:type="spellStart"/>
      <w:r>
        <w:t>glewbigen</w:t>
      </w:r>
      <w:proofErr w:type="spellEnd"/>
      <w:r>
        <w:t xml:space="preserve"> heiliget und durch den </w:t>
      </w:r>
      <w:proofErr w:type="spellStart"/>
      <w:r>
        <w:t>glawben</w:t>
      </w:r>
      <w:proofErr w:type="spellEnd"/>
      <w:r>
        <w:t xml:space="preserve"> seligmacht: wie Paulus 2. Cor. 3. auch </w:t>
      </w:r>
      <w:proofErr w:type="spellStart"/>
      <w:r>
        <w:t>derhalben</w:t>
      </w:r>
      <w:proofErr w:type="spellEnd"/>
      <w:r>
        <w:t xml:space="preserve"> das Evangelische </w:t>
      </w:r>
      <w:proofErr w:type="spellStart"/>
      <w:r>
        <w:t>Predigampt</w:t>
      </w:r>
      <w:proofErr w:type="spellEnd"/>
      <w:r>
        <w:t xml:space="preserve"> CHRISTI ein </w:t>
      </w:r>
      <w:proofErr w:type="spellStart"/>
      <w:r>
        <w:t>ampt</w:t>
      </w:r>
      <w:proofErr w:type="spellEnd"/>
      <w:r>
        <w:t xml:space="preserve"> nennet das </w:t>
      </w:r>
      <w:proofErr w:type="spellStart"/>
      <w:r>
        <w:t>gerechtickeit</w:t>
      </w:r>
      <w:proofErr w:type="spellEnd"/>
      <w:r>
        <w:t xml:space="preserve"> prediget und den geist gibt. </w:t>
      </w:r>
      <w:proofErr w:type="spellStart"/>
      <w:r>
        <w:t>Sprichstu</w:t>
      </w:r>
      <w:proofErr w:type="spellEnd"/>
      <w:r>
        <w:t xml:space="preserve">: was </w:t>
      </w:r>
      <w:proofErr w:type="spellStart"/>
      <w:r>
        <w:t>heist</w:t>
      </w:r>
      <w:proofErr w:type="spellEnd"/>
      <w:r>
        <w:t xml:space="preserve"> denn recht und </w:t>
      </w:r>
      <w:proofErr w:type="spellStart"/>
      <w:r>
        <w:t>gerechtickeit</w:t>
      </w:r>
      <w:proofErr w:type="spellEnd"/>
      <w:r>
        <w:t xml:space="preserve"> anrichten </w:t>
      </w:r>
      <w:proofErr w:type="spellStart"/>
      <w:r>
        <w:t>auff</w:t>
      </w:r>
      <w:proofErr w:type="spellEnd"/>
      <w:r>
        <w:t xml:space="preserve"> erden: Es </w:t>
      </w:r>
      <w:proofErr w:type="spellStart"/>
      <w:r>
        <w:t>heist</w:t>
      </w:r>
      <w:proofErr w:type="spellEnd"/>
      <w:r>
        <w:t xml:space="preserve"> </w:t>
      </w:r>
      <w:proofErr w:type="spellStart"/>
      <w:r>
        <w:t>wol</w:t>
      </w:r>
      <w:proofErr w:type="spellEnd"/>
      <w:r>
        <w:t xml:space="preserve"> </w:t>
      </w:r>
      <w:proofErr w:type="spellStart"/>
      <w:r>
        <w:t>regiren</w:t>
      </w:r>
      <w:proofErr w:type="spellEnd"/>
      <w:r>
        <w:t xml:space="preserve"> / das ist / mit der predigt des </w:t>
      </w:r>
      <w:proofErr w:type="spellStart"/>
      <w:r>
        <w:t>gesetzs</w:t>
      </w:r>
      <w:proofErr w:type="spellEnd"/>
      <w:r>
        <w:t xml:space="preserve"> die </w:t>
      </w:r>
      <w:proofErr w:type="spellStart"/>
      <w:r>
        <w:t>leutte</w:t>
      </w:r>
      <w:proofErr w:type="spellEnd"/>
      <w:r>
        <w:t xml:space="preserve"> </w:t>
      </w:r>
      <w:proofErr w:type="spellStart"/>
      <w:r>
        <w:t>gottfuerchtig</w:t>
      </w:r>
      <w:proofErr w:type="spellEnd"/>
      <w:r>
        <w:t xml:space="preserve"> und mit der predigt des Evangelii </w:t>
      </w:r>
      <w:proofErr w:type="spellStart"/>
      <w:r>
        <w:t>Christglewbig</w:t>
      </w:r>
      <w:proofErr w:type="spellEnd"/>
      <w:r>
        <w:t xml:space="preserve"> machen / also / wenn man nach dem </w:t>
      </w:r>
      <w:proofErr w:type="spellStart"/>
      <w:r>
        <w:t>gesetz</w:t>
      </w:r>
      <w:proofErr w:type="spellEnd"/>
      <w:r>
        <w:t xml:space="preserve"> lebet gerecht </w:t>
      </w:r>
      <w:proofErr w:type="spellStart"/>
      <w:r>
        <w:t>fur</w:t>
      </w:r>
      <w:proofErr w:type="spellEnd"/>
      <w:r>
        <w:t xml:space="preserve"> den </w:t>
      </w:r>
      <w:proofErr w:type="spellStart"/>
      <w:r>
        <w:t>leutten</w:t>
      </w:r>
      <w:proofErr w:type="spellEnd"/>
      <w:r>
        <w:t xml:space="preserve"> und gelobet werde / wenn man aber das </w:t>
      </w:r>
      <w:proofErr w:type="spellStart"/>
      <w:r>
        <w:t>gesetz</w:t>
      </w:r>
      <w:proofErr w:type="spellEnd"/>
      <w:r>
        <w:t xml:space="preserve"> </w:t>
      </w:r>
      <w:proofErr w:type="spellStart"/>
      <w:r>
        <w:t>ubertritt</w:t>
      </w:r>
      <w:proofErr w:type="spellEnd"/>
      <w:r>
        <w:t xml:space="preserve"> ungerecht </w:t>
      </w:r>
      <w:proofErr w:type="spellStart"/>
      <w:r>
        <w:t>fur</w:t>
      </w:r>
      <w:proofErr w:type="spellEnd"/>
      <w:r>
        <w:t xml:space="preserve"> den </w:t>
      </w:r>
      <w:proofErr w:type="spellStart"/>
      <w:r>
        <w:t>leutten</w:t>
      </w:r>
      <w:proofErr w:type="spellEnd"/>
      <w:r>
        <w:t xml:space="preserve"> und gestrafft werde / nach der </w:t>
      </w:r>
      <w:proofErr w:type="spellStart"/>
      <w:r>
        <w:t>zehen</w:t>
      </w:r>
      <w:proofErr w:type="spellEnd"/>
      <w:r>
        <w:t xml:space="preserve"> </w:t>
      </w:r>
      <w:proofErr w:type="spellStart"/>
      <w:r>
        <w:t>gebotte</w:t>
      </w:r>
      <w:proofErr w:type="spellEnd"/>
      <w:r>
        <w:t xml:space="preserve"> </w:t>
      </w:r>
      <w:proofErr w:type="spellStart"/>
      <w:r>
        <w:t>drewwortten</w:t>
      </w:r>
      <w:proofErr w:type="spellEnd"/>
      <w:r>
        <w:t xml:space="preserve"> und </w:t>
      </w:r>
      <w:proofErr w:type="spellStart"/>
      <w:r>
        <w:t>verheissungen</w:t>
      </w:r>
      <w:proofErr w:type="spellEnd"/>
      <w:r>
        <w:t xml:space="preserve"> / und der </w:t>
      </w:r>
      <w:proofErr w:type="spellStart"/>
      <w:r>
        <w:t>oberckeit</w:t>
      </w:r>
      <w:proofErr w:type="spellEnd"/>
      <w:r>
        <w:t xml:space="preserve"> </w:t>
      </w:r>
      <w:proofErr w:type="spellStart"/>
      <w:r>
        <w:t>ampt</w:t>
      </w:r>
      <w:proofErr w:type="spellEnd"/>
      <w:r>
        <w:t xml:space="preserve"> Ro. 13. Wenn man aber dem Evangelio </w:t>
      </w:r>
      <w:proofErr w:type="spellStart"/>
      <w:r>
        <w:t>glewbet</w:t>
      </w:r>
      <w:proofErr w:type="spellEnd"/>
      <w:r>
        <w:t xml:space="preserve"> gerecht </w:t>
      </w:r>
      <w:proofErr w:type="spellStart"/>
      <w:r>
        <w:t>fur</w:t>
      </w:r>
      <w:proofErr w:type="spellEnd"/>
      <w:r>
        <w:t xml:space="preserve"> Gott und seligwerde / on </w:t>
      </w:r>
      <w:proofErr w:type="spellStart"/>
      <w:r>
        <w:t>zuthun</w:t>
      </w:r>
      <w:proofErr w:type="spellEnd"/>
      <w:r>
        <w:t xml:space="preserve"> des </w:t>
      </w:r>
      <w:proofErr w:type="spellStart"/>
      <w:r>
        <w:t>gesetzs</w:t>
      </w:r>
      <w:proofErr w:type="spellEnd"/>
      <w:r>
        <w:t xml:space="preserve">: wie Ro. 3. Paulus spricht / Die </w:t>
      </w:r>
      <w:proofErr w:type="spellStart"/>
      <w:r>
        <w:t>gerechtickeit</w:t>
      </w:r>
      <w:proofErr w:type="spellEnd"/>
      <w:r>
        <w:t xml:space="preserve"> </w:t>
      </w:r>
      <w:proofErr w:type="spellStart"/>
      <w:r>
        <w:t>fur</w:t>
      </w:r>
      <w:proofErr w:type="spellEnd"/>
      <w:r>
        <w:t xml:space="preserve"> Gott die da </w:t>
      </w:r>
      <w:proofErr w:type="spellStart"/>
      <w:r>
        <w:t>kompt</w:t>
      </w:r>
      <w:proofErr w:type="spellEnd"/>
      <w:r>
        <w:t xml:space="preserve"> durch den </w:t>
      </w:r>
      <w:proofErr w:type="spellStart"/>
      <w:r>
        <w:t>glawben</w:t>
      </w:r>
      <w:proofErr w:type="spellEnd"/>
      <w:r>
        <w:t xml:space="preserve"> an JESUM CHRIST zu allen und </w:t>
      </w:r>
      <w:proofErr w:type="spellStart"/>
      <w:r>
        <w:t>auff</w:t>
      </w:r>
      <w:proofErr w:type="spellEnd"/>
      <w:r>
        <w:t xml:space="preserve"> alle die da </w:t>
      </w:r>
      <w:proofErr w:type="spellStart"/>
      <w:r>
        <w:t>glewben</w:t>
      </w:r>
      <w:proofErr w:type="spellEnd"/>
      <w:r>
        <w:t xml:space="preserve"> an JESUM CHRIST wird offenbar on </w:t>
      </w:r>
      <w:proofErr w:type="spellStart"/>
      <w:r>
        <w:t>zuthun</w:t>
      </w:r>
      <w:proofErr w:type="spellEnd"/>
      <w:r>
        <w:t xml:space="preserve"> des </w:t>
      </w:r>
      <w:proofErr w:type="spellStart"/>
      <w:r>
        <w:t>gesetzs</w:t>
      </w:r>
      <w:proofErr w:type="spellEnd"/>
      <w:r>
        <w:t xml:space="preserve"> und bezeuget durch das </w:t>
      </w:r>
      <w:proofErr w:type="spellStart"/>
      <w:r>
        <w:t>gesetz</w:t>
      </w:r>
      <w:proofErr w:type="spellEnd"/>
      <w:r>
        <w:t xml:space="preserve"> und die Propheten / weil alle </w:t>
      </w:r>
      <w:proofErr w:type="spellStart"/>
      <w:r>
        <w:t>menschen</w:t>
      </w:r>
      <w:proofErr w:type="spellEnd"/>
      <w:r>
        <w:t xml:space="preserve"> </w:t>
      </w:r>
      <w:proofErr w:type="spellStart"/>
      <w:r>
        <w:t>Suender</w:t>
      </w:r>
      <w:proofErr w:type="spellEnd"/>
      <w:r>
        <w:t xml:space="preserve"> sind und mangeln des preis den sie an Gott haben sollen. Daraus </w:t>
      </w:r>
      <w:proofErr w:type="spellStart"/>
      <w:r>
        <w:t>wol</w:t>
      </w:r>
      <w:proofErr w:type="spellEnd"/>
      <w:r>
        <w:t xml:space="preserve"> </w:t>
      </w:r>
      <w:proofErr w:type="spellStart"/>
      <w:r>
        <w:t>zuverstehen</w:t>
      </w:r>
      <w:proofErr w:type="spellEnd"/>
      <w:r>
        <w:t xml:space="preserve"> / wenn das weltlich recht und menschliche </w:t>
      </w:r>
      <w:proofErr w:type="spellStart"/>
      <w:r>
        <w:t>gerechtickeit</w:t>
      </w:r>
      <w:proofErr w:type="spellEnd"/>
      <w:r>
        <w:t xml:space="preserve"> einen </w:t>
      </w:r>
      <w:proofErr w:type="spellStart"/>
      <w:r>
        <w:t>suender</w:t>
      </w:r>
      <w:proofErr w:type="spellEnd"/>
      <w:r>
        <w:t xml:space="preserve"> </w:t>
      </w:r>
      <w:proofErr w:type="spellStart"/>
      <w:r>
        <w:t>fur</w:t>
      </w:r>
      <w:proofErr w:type="spellEnd"/>
      <w:r>
        <w:t xml:space="preserve"> Gott gerecht und seligmachen </w:t>
      </w:r>
      <w:proofErr w:type="spellStart"/>
      <w:r>
        <w:t>kundten</w:t>
      </w:r>
      <w:proofErr w:type="spellEnd"/>
      <w:r>
        <w:t xml:space="preserve">: so wer es nicht von </w:t>
      </w:r>
      <w:proofErr w:type="spellStart"/>
      <w:r>
        <w:t>noetten</w:t>
      </w:r>
      <w:proofErr w:type="spellEnd"/>
      <w:r>
        <w:t xml:space="preserve"> gewest / das Messiah ein solch </w:t>
      </w:r>
      <w:proofErr w:type="spellStart"/>
      <w:r>
        <w:t>gottlich</w:t>
      </w:r>
      <w:proofErr w:type="spellEnd"/>
      <w:r>
        <w:t xml:space="preserve"> recht durch die Buspredigt des </w:t>
      </w:r>
      <w:proofErr w:type="spellStart"/>
      <w:r>
        <w:t>gesetzs</w:t>
      </w:r>
      <w:proofErr w:type="spellEnd"/>
      <w:r>
        <w:t xml:space="preserve"> und Christliche </w:t>
      </w:r>
      <w:proofErr w:type="spellStart"/>
      <w:r>
        <w:t>gerechtickeit</w:t>
      </w:r>
      <w:proofErr w:type="spellEnd"/>
      <w:r>
        <w:t xml:space="preserve"> durch die predigt des Evangelii </w:t>
      </w:r>
      <w:proofErr w:type="spellStart"/>
      <w:r>
        <w:t>auff</w:t>
      </w:r>
      <w:proofErr w:type="spellEnd"/>
      <w:r>
        <w:t xml:space="preserve"> erden angerichtet </w:t>
      </w:r>
      <w:proofErr w:type="spellStart"/>
      <w:r>
        <w:t>hette</w:t>
      </w:r>
      <w:proofErr w:type="spellEnd"/>
      <w:r>
        <w:t xml:space="preserve"> / die </w:t>
      </w:r>
      <w:proofErr w:type="spellStart"/>
      <w:r>
        <w:t>leutte</w:t>
      </w:r>
      <w:proofErr w:type="spellEnd"/>
      <w:r>
        <w:t xml:space="preserve"> </w:t>
      </w:r>
      <w:proofErr w:type="spellStart"/>
      <w:r>
        <w:t>gottfuerchtig</w:t>
      </w:r>
      <w:proofErr w:type="spellEnd"/>
      <w:r>
        <w:t xml:space="preserve"> und </w:t>
      </w:r>
      <w:proofErr w:type="spellStart"/>
      <w:r>
        <w:t>Christglewbig</w:t>
      </w:r>
      <w:proofErr w:type="spellEnd"/>
      <w:r>
        <w:t xml:space="preserve"> gerecht </w:t>
      </w:r>
      <w:proofErr w:type="spellStart"/>
      <w:r>
        <w:t>fur</w:t>
      </w:r>
      <w:proofErr w:type="spellEnd"/>
      <w:r>
        <w:t xml:space="preserve"> den </w:t>
      </w:r>
      <w:proofErr w:type="spellStart"/>
      <w:r>
        <w:t>menschen</w:t>
      </w:r>
      <w:proofErr w:type="spellEnd"/>
      <w:r>
        <w:t xml:space="preserve"> durch </w:t>
      </w:r>
      <w:proofErr w:type="spellStart"/>
      <w:r>
        <w:t>werck</w:t>
      </w:r>
      <w:proofErr w:type="spellEnd"/>
      <w:r>
        <w:t xml:space="preserve"> des </w:t>
      </w:r>
      <w:proofErr w:type="spellStart"/>
      <w:r>
        <w:t>gesetzs</w:t>
      </w:r>
      <w:proofErr w:type="spellEnd"/>
      <w:r>
        <w:t xml:space="preserve"> und gerecht </w:t>
      </w:r>
      <w:proofErr w:type="spellStart"/>
      <w:r>
        <w:t>fur</w:t>
      </w:r>
      <w:proofErr w:type="spellEnd"/>
      <w:r>
        <w:t xml:space="preserve"> Gott durch den </w:t>
      </w:r>
      <w:proofErr w:type="spellStart"/>
      <w:r>
        <w:t>glawben</w:t>
      </w:r>
      <w:proofErr w:type="spellEnd"/>
      <w:r>
        <w:t xml:space="preserve"> an CHRISTUM zumachen. Nu es aber dem </w:t>
      </w:r>
      <w:proofErr w:type="spellStart"/>
      <w:r>
        <w:t>gesetz</w:t>
      </w:r>
      <w:proofErr w:type="spellEnd"/>
      <w:r>
        <w:t xml:space="preserve"> Gottes </w:t>
      </w:r>
      <w:proofErr w:type="spellStart"/>
      <w:r>
        <w:t>unmueglich</w:t>
      </w:r>
      <w:proofErr w:type="spellEnd"/>
      <w:r>
        <w:t xml:space="preserve"> ist / einen </w:t>
      </w:r>
      <w:proofErr w:type="spellStart"/>
      <w:r>
        <w:t>Suender</w:t>
      </w:r>
      <w:proofErr w:type="spellEnd"/>
      <w:r>
        <w:t xml:space="preserve"> gerecht </w:t>
      </w:r>
      <w:proofErr w:type="spellStart"/>
      <w:r>
        <w:t>fur</w:t>
      </w:r>
      <w:proofErr w:type="spellEnd"/>
      <w:r>
        <w:t xml:space="preserve"> Gott zumachen: wie </w:t>
      </w:r>
      <w:proofErr w:type="spellStart"/>
      <w:r>
        <w:t>solt</w:t>
      </w:r>
      <w:proofErr w:type="spellEnd"/>
      <w:r>
        <w:t xml:space="preserve"> denn weltlich recht </w:t>
      </w:r>
      <w:proofErr w:type="spellStart"/>
      <w:r>
        <w:t>solchs</w:t>
      </w:r>
      <w:proofErr w:type="spellEnd"/>
      <w:r>
        <w:t xml:space="preserve"> </w:t>
      </w:r>
      <w:proofErr w:type="spellStart"/>
      <w:r>
        <w:t>vermuegen</w:t>
      </w:r>
      <w:proofErr w:type="spellEnd"/>
      <w:r>
        <w:t xml:space="preserve">: </w:t>
      </w:r>
      <w:proofErr w:type="spellStart"/>
      <w:r>
        <w:t>Drumb</w:t>
      </w:r>
      <w:proofErr w:type="spellEnd"/>
      <w:r>
        <w:t xml:space="preserve"> hat ein </w:t>
      </w:r>
      <w:proofErr w:type="spellStart"/>
      <w:r>
        <w:t>mensch</w:t>
      </w:r>
      <w:proofErr w:type="spellEnd"/>
      <w:r>
        <w:t xml:space="preserve"> </w:t>
      </w:r>
      <w:proofErr w:type="spellStart"/>
      <w:r>
        <w:t>auff</w:t>
      </w:r>
      <w:proofErr w:type="spellEnd"/>
      <w:r>
        <w:t xml:space="preserve"> erden nicht mehr rechtes in sich denn das er sich nach dem </w:t>
      </w:r>
      <w:proofErr w:type="spellStart"/>
      <w:r>
        <w:t>gesetz</w:t>
      </w:r>
      <w:proofErr w:type="spellEnd"/>
      <w:r>
        <w:t xml:space="preserve"> ungerecht </w:t>
      </w:r>
      <w:proofErr w:type="spellStart"/>
      <w:r>
        <w:t>fur</w:t>
      </w:r>
      <w:proofErr w:type="spellEnd"/>
      <w:r>
        <w:t xml:space="preserve"> Gott erkennet / und hat nicht mehr </w:t>
      </w:r>
      <w:proofErr w:type="spellStart"/>
      <w:r>
        <w:t>gerechtickeit</w:t>
      </w:r>
      <w:proofErr w:type="spellEnd"/>
      <w:r>
        <w:t xml:space="preserve"> in sich denn das er CHRISTUM </w:t>
      </w:r>
      <w:proofErr w:type="spellStart"/>
      <w:r>
        <w:t>fur</w:t>
      </w:r>
      <w:proofErr w:type="spellEnd"/>
      <w:r>
        <w:t xml:space="preserve"> seine </w:t>
      </w:r>
      <w:proofErr w:type="spellStart"/>
      <w:r>
        <w:t>gerechtickeit</w:t>
      </w:r>
      <w:proofErr w:type="spellEnd"/>
      <w:r>
        <w:t xml:space="preserve"> und </w:t>
      </w:r>
      <w:proofErr w:type="spellStart"/>
      <w:r>
        <w:t>gottlichen</w:t>
      </w:r>
      <w:proofErr w:type="spellEnd"/>
      <w:r>
        <w:t xml:space="preserve"> </w:t>
      </w:r>
      <w:proofErr w:type="spellStart"/>
      <w:r>
        <w:t>verheissungen</w:t>
      </w:r>
      <w:proofErr w:type="spellEnd"/>
      <w:r>
        <w:t xml:space="preserve"> von CHRISTO </w:t>
      </w:r>
      <w:proofErr w:type="spellStart"/>
      <w:r>
        <w:t>glewbet</w:t>
      </w:r>
      <w:proofErr w:type="spellEnd"/>
      <w:r>
        <w:t xml:space="preserve">: wie die </w:t>
      </w:r>
      <w:proofErr w:type="spellStart"/>
      <w:r>
        <w:t>Schrifft</w:t>
      </w:r>
      <w:proofErr w:type="spellEnd"/>
      <w:r>
        <w:t xml:space="preserve"> auch zeuget da sie spricht. Gott hat alles unter die </w:t>
      </w:r>
      <w:proofErr w:type="spellStart"/>
      <w:r>
        <w:t>suende</w:t>
      </w:r>
      <w:proofErr w:type="spellEnd"/>
      <w:r>
        <w:t xml:space="preserve"> beschlossen / </w:t>
      </w:r>
      <w:proofErr w:type="spellStart"/>
      <w:r>
        <w:t>auff</w:t>
      </w:r>
      <w:proofErr w:type="spellEnd"/>
      <w:r>
        <w:t xml:space="preserve"> das er sich aller erbarme durch den </w:t>
      </w:r>
      <w:proofErr w:type="spellStart"/>
      <w:r>
        <w:t>glawben</w:t>
      </w:r>
      <w:proofErr w:type="spellEnd"/>
      <w:r>
        <w:t xml:space="preserve">. </w:t>
      </w:r>
      <w:proofErr w:type="spellStart"/>
      <w:r>
        <w:t>Mercke</w:t>
      </w:r>
      <w:proofErr w:type="spellEnd"/>
      <w:r>
        <w:t xml:space="preserve"> aber </w:t>
      </w:r>
      <w:proofErr w:type="spellStart"/>
      <w:r>
        <w:t>wol</w:t>
      </w:r>
      <w:proofErr w:type="spellEnd"/>
      <w:r>
        <w:t xml:space="preserve"> das er mit </w:t>
      </w:r>
      <w:proofErr w:type="spellStart"/>
      <w:r>
        <w:t>disen</w:t>
      </w:r>
      <w:proofErr w:type="spellEnd"/>
      <w:r>
        <w:t xml:space="preserve"> </w:t>
      </w:r>
      <w:proofErr w:type="spellStart"/>
      <w:r>
        <w:t>wortten</w:t>
      </w:r>
      <w:proofErr w:type="spellEnd"/>
      <w:r>
        <w:t xml:space="preserve"> (</w:t>
      </w:r>
      <w:proofErr w:type="spellStart"/>
      <w:r>
        <w:t>auff</w:t>
      </w:r>
      <w:proofErr w:type="spellEnd"/>
      <w:r>
        <w:t xml:space="preserve"> erden) nicht anzeigen </w:t>
      </w:r>
      <w:proofErr w:type="spellStart"/>
      <w:r>
        <w:t>wil</w:t>
      </w:r>
      <w:proofErr w:type="spellEnd"/>
      <w:r>
        <w:t xml:space="preserve"> / das CHRISTUS ein </w:t>
      </w:r>
      <w:proofErr w:type="spellStart"/>
      <w:r>
        <w:t>weltkoenig</w:t>
      </w:r>
      <w:proofErr w:type="spellEnd"/>
      <w:r>
        <w:t xml:space="preserve"> sein werde / sintemal er selber spricht / Mein Reich ist nicht weltlich: sondern das sein Evangelion </w:t>
      </w:r>
      <w:proofErr w:type="spellStart"/>
      <w:r>
        <w:t>auff</w:t>
      </w:r>
      <w:proofErr w:type="spellEnd"/>
      <w:r>
        <w:t xml:space="preserve"> dem </w:t>
      </w:r>
      <w:proofErr w:type="spellStart"/>
      <w:r>
        <w:t>gantzen</w:t>
      </w:r>
      <w:proofErr w:type="spellEnd"/>
      <w:r>
        <w:t xml:space="preserve"> </w:t>
      </w:r>
      <w:proofErr w:type="spellStart"/>
      <w:r>
        <w:t>erdboden</w:t>
      </w:r>
      <w:proofErr w:type="spellEnd"/>
      <w:r>
        <w:t xml:space="preserve"> </w:t>
      </w:r>
      <w:proofErr w:type="spellStart"/>
      <w:r>
        <w:t>geprediget</w:t>
      </w:r>
      <w:proofErr w:type="spellEnd"/>
      <w:r>
        <w:t xml:space="preserve"> werden und alle die dran </w:t>
      </w:r>
      <w:proofErr w:type="spellStart"/>
      <w:r>
        <w:t>glewben</w:t>
      </w:r>
      <w:proofErr w:type="spellEnd"/>
      <w:r>
        <w:t xml:space="preserve"> sein Reich </w:t>
      </w:r>
      <w:proofErr w:type="spellStart"/>
      <w:r>
        <w:t>auff</w:t>
      </w:r>
      <w:proofErr w:type="spellEnd"/>
      <w:r>
        <w:t xml:space="preserve"> erden sein werden / das er am </w:t>
      </w:r>
      <w:proofErr w:type="spellStart"/>
      <w:r>
        <w:t>Juengstentage</w:t>
      </w:r>
      <w:proofErr w:type="spellEnd"/>
      <w:r>
        <w:t xml:space="preserve"> Gott dem </w:t>
      </w:r>
      <w:proofErr w:type="spellStart"/>
      <w:r>
        <w:t>vatter</w:t>
      </w:r>
      <w:proofErr w:type="spellEnd"/>
      <w:r>
        <w:t xml:space="preserve"> </w:t>
      </w:r>
      <w:proofErr w:type="spellStart"/>
      <w:r>
        <w:t>uberantwortten</w:t>
      </w:r>
      <w:proofErr w:type="spellEnd"/>
      <w:r>
        <w:t xml:space="preserve"> wird / als Paulus I. Cor. 15. zeuget. Derhalben ich gar nichts halte von den unchristlichen Juden so Gottes </w:t>
      </w:r>
      <w:proofErr w:type="spellStart"/>
      <w:r>
        <w:t>zusagunge</w:t>
      </w:r>
      <w:proofErr w:type="spellEnd"/>
      <w:r>
        <w:t xml:space="preserve"> von CHRISTI Reich fleischlich verstehen und auslegen / und noch </w:t>
      </w:r>
      <w:proofErr w:type="spellStart"/>
      <w:r>
        <w:t>heuttes</w:t>
      </w:r>
      <w:proofErr w:type="spellEnd"/>
      <w:r>
        <w:t xml:space="preserve"> </w:t>
      </w:r>
      <w:proofErr w:type="spellStart"/>
      <w:r>
        <w:t>tages</w:t>
      </w:r>
      <w:proofErr w:type="spellEnd"/>
      <w:r>
        <w:t xml:space="preserve"> </w:t>
      </w:r>
      <w:proofErr w:type="spellStart"/>
      <w:r>
        <w:t>auff</w:t>
      </w:r>
      <w:proofErr w:type="spellEnd"/>
      <w:r>
        <w:t xml:space="preserve"> ein zeitlich </w:t>
      </w:r>
      <w:proofErr w:type="spellStart"/>
      <w:r>
        <w:t>Koenigreich</w:t>
      </w:r>
      <w:proofErr w:type="spellEnd"/>
      <w:r>
        <w:t xml:space="preserve"> Messiah gaffen. Wie sie denn auch </w:t>
      </w:r>
      <w:proofErr w:type="spellStart"/>
      <w:r>
        <w:t>dise</w:t>
      </w:r>
      <w:proofErr w:type="spellEnd"/>
      <w:r>
        <w:t xml:space="preserve"> </w:t>
      </w:r>
      <w:proofErr w:type="spellStart"/>
      <w:r>
        <w:t>wortt</w:t>
      </w:r>
      <w:proofErr w:type="spellEnd"/>
      <w:r>
        <w:t xml:space="preserve"> Jeremia (zu desselben zeit wird Juda </w:t>
      </w:r>
      <w:proofErr w:type="spellStart"/>
      <w:r>
        <w:t>geholffen</w:t>
      </w:r>
      <w:proofErr w:type="spellEnd"/>
      <w:r>
        <w:t xml:space="preserve"> werden und Israel sicher </w:t>
      </w:r>
      <w:proofErr w:type="spellStart"/>
      <w:r>
        <w:t>wonen</w:t>
      </w:r>
      <w:proofErr w:type="spellEnd"/>
      <w:r>
        <w:t xml:space="preserve">) fleischlich und </w:t>
      </w:r>
      <w:proofErr w:type="spellStart"/>
      <w:r>
        <w:t>felschlich</w:t>
      </w:r>
      <w:proofErr w:type="spellEnd"/>
      <w:r>
        <w:t xml:space="preserve"> also verstehen / das unter dem Messiah / wie zu David und Salomo </w:t>
      </w:r>
      <w:proofErr w:type="spellStart"/>
      <w:r>
        <w:t>zeitten</w:t>
      </w:r>
      <w:proofErr w:type="spellEnd"/>
      <w:r>
        <w:t xml:space="preserve"> / Juda zu Jerusalem und die </w:t>
      </w:r>
      <w:proofErr w:type="spellStart"/>
      <w:r>
        <w:t>zehen</w:t>
      </w:r>
      <w:proofErr w:type="spellEnd"/>
      <w:r>
        <w:t xml:space="preserve"> </w:t>
      </w:r>
      <w:proofErr w:type="spellStart"/>
      <w:r>
        <w:t>geschlecht</w:t>
      </w:r>
      <w:proofErr w:type="spellEnd"/>
      <w:r>
        <w:t xml:space="preserve"> Israel aus Assyrien </w:t>
      </w:r>
      <w:proofErr w:type="spellStart"/>
      <w:r>
        <w:t>erloeset</w:t>
      </w:r>
      <w:proofErr w:type="spellEnd"/>
      <w:r>
        <w:t xml:space="preserve"> zu Samarien / in weltlichem </w:t>
      </w:r>
      <w:proofErr w:type="spellStart"/>
      <w:r>
        <w:t>friden</w:t>
      </w:r>
      <w:proofErr w:type="spellEnd"/>
      <w:r>
        <w:t xml:space="preserve"> </w:t>
      </w:r>
      <w:proofErr w:type="spellStart"/>
      <w:r>
        <w:t>wonen</w:t>
      </w:r>
      <w:proofErr w:type="spellEnd"/>
      <w:r>
        <w:t xml:space="preserve"> </w:t>
      </w:r>
      <w:proofErr w:type="spellStart"/>
      <w:r>
        <w:t>solten</w:t>
      </w:r>
      <w:proofErr w:type="spellEnd"/>
      <w:r>
        <w:t xml:space="preserve">. O lieben Juden </w:t>
      </w:r>
      <w:proofErr w:type="spellStart"/>
      <w:r>
        <w:t>ewer</w:t>
      </w:r>
      <w:proofErr w:type="spellEnd"/>
      <w:r>
        <w:t xml:space="preserve"> Messiah unser Herr JESUS </w:t>
      </w:r>
      <w:proofErr w:type="spellStart"/>
      <w:r>
        <w:t>muste</w:t>
      </w:r>
      <w:proofErr w:type="spellEnd"/>
      <w:r>
        <w:t xml:space="preserve"> zu Jerusalem sterben und </w:t>
      </w:r>
      <w:proofErr w:type="spellStart"/>
      <w:r>
        <w:t>aufferstehen</w:t>
      </w:r>
      <w:proofErr w:type="spellEnd"/>
      <w:r>
        <w:t xml:space="preserve"> / und Jerusalem seines </w:t>
      </w:r>
      <w:proofErr w:type="spellStart"/>
      <w:r>
        <w:t>todes</w:t>
      </w:r>
      <w:proofErr w:type="spellEnd"/>
      <w:r>
        <w:t xml:space="preserve"> halben </w:t>
      </w:r>
      <w:proofErr w:type="spellStart"/>
      <w:r>
        <w:t>verstoeret</w:t>
      </w:r>
      <w:proofErr w:type="spellEnd"/>
      <w:r>
        <w:t xml:space="preserve"> werden: als denn </w:t>
      </w:r>
      <w:proofErr w:type="spellStart"/>
      <w:r>
        <w:t>gescheen</w:t>
      </w:r>
      <w:proofErr w:type="spellEnd"/>
      <w:r>
        <w:t xml:space="preserve"> ist vor </w:t>
      </w:r>
      <w:hyperlink r:id="rId7" w:tooltip="autoren:d:draconites:funffzehenhundert" w:history="1">
        <w:proofErr w:type="spellStart"/>
        <w:r>
          <w:rPr>
            <w:rStyle w:val="Hyperlink"/>
          </w:rPr>
          <w:t>FunffzehenHundert</w:t>
        </w:r>
        <w:proofErr w:type="spellEnd"/>
      </w:hyperlink>
      <w:r>
        <w:t xml:space="preserve"> </w:t>
      </w:r>
      <w:proofErr w:type="spellStart"/>
      <w:r>
        <w:t>Jaren</w:t>
      </w:r>
      <w:proofErr w:type="spellEnd"/>
      <w:r>
        <w:t xml:space="preserve"> / nach der </w:t>
      </w:r>
      <w:proofErr w:type="spellStart"/>
      <w:r>
        <w:t>weissagung</w:t>
      </w:r>
      <w:proofErr w:type="spellEnd"/>
      <w:r>
        <w:t xml:space="preserve"> Da. 9. </w:t>
      </w:r>
      <w:proofErr w:type="spellStart"/>
      <w:r>
        <w:t>Drumb</w:t>
      </w:r>
      <w:proofErr w:type="spellEnd"/>
      <w:r>
        <w:t xml:space="preserve"> sind diese </w:t>
      </w:r>
      <w:proofErr w:type="spellStart"/>
      <w:r>
        <w:t>wortt</w:t>
      </w:r>
      <w:proofErr w:type="spellEnd"/>
      <w:r>
        <w:t xml:space="preserve"> (zu desselben zeit wird Juda </w:t>
      </w:r>
      <w:proofErr w:type="spellStart"/>
      <w:r>
        <w:t>geholffen</w:t>
      </w:r>
      <w:proofErr w:type="spellEnd"/>
      <w:r>
        <w:t xml:space="preserve"> werden und Israel sicher </w:t>
      </w:r>
      <w:proofErr w:type="spellStart"/>
      <w:r>
        <w:t>wonen</w:t>
      </w:r>
      <w:proofErr w:type="spellEnd"/>
      <w:r>
        <w:t xml:space="preserve">) nicht also </w:t>
      </w:r>
      <w:proofErr w:type="spellStart"/>
      <w:r>
        <w:t>zuverstehen</w:t>
      </w:r>
      <w:proofErr w:type="spellEnd"/>
      <w:r>
        <w:t xml:space="preserve"> / das er die </w:t>
      </w:r>
      <w:proofErr w:type="spellStart"/>
      <w:r>
        <w:t>zwelff</w:t>
      </w:r>
      <w:proofErr w:type="spellEnd"/>
      <w:r>
        <w:t xml:space="preserve"> </w:t>
      </w:r>
      <w:proofErr w:type="spellStart"/>
      <w:r>
        <w:t>geschlecht</w:t>
      </w:r>
      <w:proofErr w:type="spellEnd"/>
      <w:r>
        <w:t xml:space="preserve"> Israel / als ein weltlicher </w:t>
      </w:r>
      <w:proofErr w:type="spellStart"/>
      <w:r>
        <w:t>Koenig</w:t>
      </w:r>
      <w:proofErr w:type="spellEnd"/>
      <w:r>
        <w:t xml:space="preserve"> mit dem </w:t>
      </w:r>
      <w:proofErr w:type="spellStart"/>
      <w:r>
        <w:t>schwerd</w:t>
      </w:r>
      <w:proofErr w:type="spellEnd"/>
      <w:r>
        <w:t xml:space="preserve"> von leiblichen feinden </w:t>
      </w:r>
      <w:proofErr w:type="spellStart"/>
      <w:r>
        <w:t>erloesen</w:t>
      </w:r>
      <w:proofErr w:type="spellEnd"/>
      <w:r>
        <w:t xml:space="preserve"> und zeitlichen </w:t>
      </w:r>
      <w:proofErr w:type="spellStart"/>
      <w:r>
        <w:t>friden</w:t>
      </w:r>
      <w:proofErr w:type="spellEnd"/>
      <w:r>
        <w:t xml:space="preserve"> schaffen werde / sondern das er nach allen Gottes </w:t>
      </w:r>
      <w:proofErr w:type="spellStart"/>
      <w:r>
        <w:t>verheissungen</w:t>
      </w:r>
      <w:proofErr w:type="spellEnd"/>
      <w:r>
        <w:t xml:space="preserve"> wie ein geistlicher und ewiger </w:t>
      </w:r>
      <w:proofErr w:type="spellStart"/>
      <w:r>
        <w:t>koenig</w:t>
      </w:r>
      <w:proofErr w:type="spellEnd"/>
      <w:r>
        <w:t xml:space="preserve"> / mit seinem leiden von </w:t>
      </w:r>
      <w:proofErr w:type="spellStart"/>
      <w:r>
        <w:t>suend</w:t>
      </w:r>
      <w:proofErr w:type="spellEnd"/>
      <w:r>
        <w:t xml:space="preserve"> </w:t>
      </w:r>
      <w:proofErr w:type="spellStart"/>
      <w:r>
        <w:t>welt</w:t>
      </w:r>
      <w:proofErr w:type="spellEnd"/>
      <w:r>
        <w:t xml:space="preserve"> </w:t>
      </w:r>
      <w:proofErr w:type="spellStart"/>
      <w:r>
        <w:t>tod</w:t>
      </w:r>
      <w:proofErr w:type="spellEnd"/>
      <w:r>
        <w:t xml:space="preserve"> </w:t>
      </w:r>
      <w:proofErr w:type="spellStart"/>
      <w:r>
        <w:t>teuffel</w:t>
      </w:r>
      <w:proofErr w:type="spellEnd"/>
      <w:r>
        <w:t xml:space="preserve"> hell </w:t>
      </w:r>
      <w:proofErr w:type="spellStart"/>
      <w:r>
        <w:t>erloesen</w:t>
      </w:r>
      <w:proofErr w:type="spellEnd"/>
      <w:r>
        <w:t xml:space="preserve"> alle die seinen </w:t>
      </w:r>
      <w:proofErr w:type="spellStart"/>
      <w:r>
        <w:t>verheissungen</w:t>
      </w:r>
      <w:proofErr w:type="spellEnd"/>
      <w:r>
        <w:t xml:space="preserve"> </w:t>
      </w:r>
      <w:proofErr w:type="spellStart"/>
      <w:r>
        <w:t>glewben</w:t>
      </w:r>
      <w:proofErr w:type="spellEnd"/>
      <w:r>
        <w:t xml:space="preserve"> / und mit seiner </w:t>
      </w:r>
      <w:proofErr w:type="spellStart"/>
      <w:r>
        <w:t>aufferstehung</w:t>
      </w:r>
      <w:proofErr w:type="spellEnd"/>
      <w:r>
        <w:t xml:space="preserve"> den heiligen Geist erwerben und mit </w:t>
      </w:r>
      <w:proofErr w:type="spellStart"/>
      <w:r>
        <w:t>demselbigen</w:t>
      </w:r>
      <w:proofErr w:type="spellEnd"/>
      <w:r>
        <w:t xml:space="preserve"> ewige </w:t>
      </w:r>
      <w:proofErr w:type="spellStart"/>
      <w:r>
        <w:t>gerechtickeit</w:t>
      </w:r>
      <w:proofErr w:type="spellEnd"/>
      <w:r>
        <w:t xml:space="preserve"> und </w:t>
      </w:r>
      <w:proofErr w:type="spellStart"/>
      <w:r>
        <w:t>selickeit</w:t>
      </w:r>
      <w:proofErr w:type="spellEnd"/>
      <w:r>
        <w:t xml:space="preserve"> </w:t>
      </w:r>
      <w:proofErr w:type="spellStart"/>
      <w:r>
        <w:t>schencken</w:t>
      </w:r>
      <w:proofErr w:type="spellEnd"/>
      <w:r>
        <w:t xml:space="preserve">. Als denn solche </w:t>
      </w:r>
      <w:proofErr w:type="spellStart"/>
      <w:r>
        <w:t>Sprueche</w:t>
      </w:r>
      <w:proofErr w:type="spellEnd"/>
      <w:r>
        <w:t xml:space="preserve"> zeugen </w:t>
      </w:r>
      <w:proofErr w:type="spellStart"/>
      <w:r>
        <w:t>Jesa</w:t>
      </w:r>
      <w:proofErr w:type="spellEnd"/>
      <w:r>
        <w:t xml:space="preserve">. 53. </w:t>
      </w:r>
      <w:proofErr w:type="spellStart"/>
      <w:r>
        <w:t>Got</w:t>
      </w:r>
      <w:proofErr w:type="spellEnd"/>
      <w:r>
        <w:t xml:space="preserve"> hat </w:t>
      </w:r>
      <w:proofErr w:type="spellStart"/>
      <w:r>
        <w:t>auff</w:t>
      </w:r>
      <w:proofErr w:type="spellEnd"/>
      <w:r>
        <w:t xml:space="preserve"> in unser aller </w:t>
      </w:r>
      <w:proofErr w:type="spellStart"/>
      <w:r>
        <w:t>suende</w:t>
      </w:r>
      <w:proofErr w:type="spellEnd"/>
      <w:r>
        <w:t xml:space="preserve"> und </w:t>
      </w:r>
      <w:proofErr w:type="spellStart"/>
      <w:r>
        <w:t>kranckheit</w:t>
      </w:r>
      <w:proofErr w:type="spellEnd"/>
      <w:r>
        <w:t xml:space="preserve"> </w:t>
      </w:r>
      <w:proofErr w:type="spellStart"/>
      <w:r>
        <w:t>geworffen</w:t>
      </w:r>
      <w:proofErr w:type="spellEnd"/>
      <w:r>
        <w:t xml:space="preserve"> / und durch seine wunden sind wir geheilet. Gal. 3. CHRISTUS hat uns vom fluch des </w:t>
      </w:r>
      <w:proofErr w:type="spellStart"/>
      <w:r>
        <w:t>gesetzs</w:t>
      </w:r>
      <w:proofErr w:type="spellEnd"/>
      <w:r>
        <w:t xml:space="preserve"> </w:t>
      </w:r>
      <w:proofErr w:type="spellStart"/>
      <w:r>
        <w:t>erloeset</w:t>
      </w:r>
      <w:proofErr w:type="spellEnd"/>
      <w:r>
        <w:t xml:space="preserve">. Hose. 13. Ich </w:t>
      </w:r>
      <w:proofErr w:type="spellStart"/>
      <w:r>
        <w:t>wil</w:t>
      </w:r>
      <w:proofErr w:type="spellEnd"/>
      <w:r>
        <w:t xml:space="preserve"> sie von der </w:t>
      </w:r>
      <w:proofErr w:type="spellStart"/>
      <w:r>
        <w:t>hand</w:t>
      </w:r>
      <w:proofErr w:type="spellEnd"/>
      <w:r>
        <w:t xml:space="preserve"> der Hellen </w:t>
      </w:r>
      <w:proofErr w:type="spellStart"/>
      <w:r>
        <w:t>erloesen</w:t>
      </w:r>
      <w:proofErr w:type="spellEnd"/>
      <w:r>
        <w:t xml:space="preserve">. Jo. 16. Seit getrost / ich habe die </w:t>
      </w:r>
      <w:proofErr w:type="spellStart"/>
      <w:r>
        <w:t>welt</w:t>
      </w:r>
      <w:proofErr w:type="spellEnd"/>
      <w:r>
        <w:t xml:space="preserve"> </w:t>
      </w:r>
      <w:proofErr w:type="spellStart"/>
      <w:r>
        <w:t>uberwunden</w:t>
      </w:r>
      <w:proofErr w:type="spellEnd"/>
      <w:r>
        <w:t xml:space="preserve">. Jo. 3. Wer an mich </w:t>
      </w:r>
      <w:proofErr w:type="spellStart"/>
      <w:r>
        <w:t>glewbet</w:t>
      </w:r>
      <w:proofErr w:type="spellEnd"/>
      <w:r>
        <w:t xml:space="preserve"> der hat das </w:t>
      </w:r>
      <w:proofErr w:type="spellStart"/>
      <w:r>
        <w:t>ewigeleben</w:t>
      </w:r>
      <w:proofErr w:type="spellEnd"/>
      <w:r>
        <w:t xml:space="preserve">. </w:t>
      </w:r>
      <w:proofErr w:type="spellStart"/>
      <w:r>
        <w:t>Sihe</w:t>
      </w:r>
      <w:proofErr w:type="spellEnd"/>
      <w:r>
        <w:t xml:space="preserve"> wer </w:t>
      </w:r>
      <w:proofErr w:type="spellStart"/>
      <w:r>
        <w:t>disen</w:t>
      </w:r>
      <w:proofErr w:type="spellEnd"/>
      <w:r>
        <w:t xml:space="preserve"> und desgleichen </w:t>
      </w:r>
      <w:proofErr w:type="spellStart"/>
      <w:r>
        <w:t>zusagungen</w:t>
      </w:r>
      <w:proofErr w:type="spellEnd"/>
      <w:r>
        <w:t xml:space="preserve"> </w:t>
      </w:r>
      <w:proofErr w:type="spellStart"/>
      <w:r>
        <w:t>gottes</w:t>
      </w:r>
      <w:proofErr w:type="spellEnd"/>
      <w:r>
        <w:t xml:space="preserve"> und CHRISTI </w:t>
      </w:r>
      <w:proofErr w:type="spellStart"/>
      <w:r>
        <w:t>glewben</w:t>
      </w:r>
      <w:proofErr w:type="spellEnd"/>
      <w:r>
        <w:t xml:space="preserve"> </w:t>
      </w:r>
      <w:proofErr w:type="spellStart"/>
      <w:r>
        <w:t>kan</w:t>
      </w:r>
      <w:proofErr w:type="spellEnd"/>
      <w:r>
        <w:t xml:space="preserve"> / den ist nicht alleine von allem </w:t>
      </w:r>
      <w:proofErr w:type="spellStart"/>
      <w:r>
        <w:t>ubel</w:t>
      </w:r>
      <w:proofErr w:type="spellEnd"/>
      <w:r>
        <w:t xml:space="preserve"> zu allem </w:t>
      </w:r>
      <w:proofErr w:type="spellStart"/>
      <w:r>
        <w:t>gutten</w:t>
      </w:r>
      <w:proofErr w:type="spellEnd"/>
      <w:r>
        <w:t xml:space="preserve"> in CHRISTO </w:t>
      </w:r>
      <w:proofErr w:type="spellStart"/>
      <w:r>
        <w:t>verheissen</w:t>
      </w:r>
      <w:proofErr w:type="spellEnd"/>
      <w:r>
        <w:t xml:space="preserve"> ewiglich </w:t>
      </w:r>
      <w:proofErr w:type="spellStart"/>
      <w:r>
        <w:t>geholffen</w:t>
      </w:r>
      <w:proofErr w:type="spellEnd"/>
      <w:r>
        <w:t xml:space="preserve"> (sintemal Juda und Israel hie </w:t>
      </w:r>
      <w:proofErr w:type="spellStart"/>
      <w:r>
        <w:t>deutten</w:t>
      </w:r>
      <w:proofErr w:type="spellEnd"/>
      <w:r>
        <w:t xml:space="preserve"> </w:t>
      </w:r>
      <w:proofErr w:type="spellStart"/>
      <w:r>
        <w:t>auff</w:t>
      </w:r>
      <w:proofErr w:type="spellEnd"/>
      <w:r>
        <w:t xml:space="preserve"> die Christenheit) sondern </w:t>
      </w:r>
      <w:proofErr w:type="spellStart"/>
      <w:r>
        <w:t>wonet</w:t>
      </w:r>
      <w:proofErr w:type="spellEnd"/>
      <w:r>
        <w:t xml:space="preserve"> auch sicher / also das er mit Gott ewigen </w:t>
      </w:r>
      <w:proofErr w:type="spellStart"/>
      <w:r>
        <w:t>friden</w:t>
      </w:r>
      <w:proofErr w:type="spellEnd"/>
      <w:r>
        <w:t xml:space="preserve"> im gewissen hat / weil er durch Gottes und CHRISTI </w:t>
      </w:r>
      <w:proofErr w:type="spellStart"/>
      <w:r>
        <w:t>verheissunge</w:t>
      </w:r>
      <w:proofErr w:type="spellEnd"/>
      <w:r>
        <w:t xml:space="preserve"> so </w:t>
      </w:r>
      <w:proofErr w:type="spellStart"/>
      <w:r>
        <w:t>gewis</w:t>
      </w:r>
      <w:proofErr w:type="spellEnd"/>
      <w:r>
        <w:t xml:space="preserve"> ist das er von allem </w:t>
      </w:r>
      <w:proofErr w:type="spellStart"/>
      <w:r>
        <w:t>ubel</w:t>
      </w:r>
      <w:proofErr w:type="spellEnd"/>
      <w:r>
        <w:t xml:space="preserve"> </w:t>
      </w:r>
      <w:proofErr w:type="spellStart"/>
      <w:r>
        <w:t>ewigich</w:t>
      </w:r>
      <w:proofErr w:type="spellEnd"/>
      <w:r>
        <w:t xml:space="preserve"> </w:t>
      </w:r>
      <w:proofErr w:type="spellStart"/>
      <w:r>
        <w:t>erloeset</w:t>
      </w:r>
      <w:proofErr w:type="spellEnd"/>
      <w:r>
        <w:t xml:space="preserve"> bei Gott im </w:t>
      </w:r>
      <w:proofErr w:type="spellStart"/>
      <w:r>
        <w:t>Himel</w:t>
      </w:r>
      <w:proofErr w:type="spellEnd"/>
      <w:r>
        <w:t xml:space="preserve"> ewigleben wird CHRISTO </w:t>
      </w:r>
      <w:proofErr w:type="spellStart"/>
      <w:r>
        <w:t>ehnlich</w:t>
      </w:r>
      <w:proofErr w:type="spellEnd"/>
      <w:r>
        <w:t xml:space="preserve"> / als Gott nicht liegen und CHRISTUS was er zusaget thun </w:t>
      </w:r>
      <w:proofErr w:type="spellStart"/>
      <w:r>
        <w:t>kan</w:t>
      </w:r>
      <w:proofErr w:type="spellEnd"/>
      <w:r>
        <w:t xml:space="preserve">. 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w:t>
      </w:r>
      <w:proofErr w:type="spellStart"/>
      <w:r>
        <w:t>Sihe</w:t>
      </w:r>
      <w:proofErr w:type="spellEnd"/>
      <w:r>
        <w:t xml:space="preserve"> es </w:t>
      </w:r>
      <w:proofErr w:type="spellStart"/>
      <w:r>
        <w:t>kompt</w:t>
      </w:r>
      <w:proofErr w:type="spellEnd"/>
      <w:r>
        <w:t xml:space="preserve"> die zeit / spricht der Herr / das ich dem David ein gerecht </w:t>
      </w:r>
      <w:proofErr w:type="spellStart"/>
      <w:r>
        <w:t>gewechs</w:t>
      </w:r>
      <w:proofErr w:type="spellEnd"/>
      <w:r>
        <w:t xml:space="preserve"> erwecken </w:t>
      </w:r>
      <w:proofErr w:type="spellStart"/>
      <w:r>
        <w:t>wil</w:t>
      </w:r>
      <w:proofErr w:type="spellEnd"/>
      <w:r>
        <w:t xml:space="preserve">: und </w:t>
      </w:r>
      <w:proofErr w:type="spellStart"/>
      <w:r>
        <w:t>sol</w:t>
      </w:r>
      <w:proofErr w:type="spellEnd"/>
      <w:r>
        <w:t xml:space="preserve"> ein </w:t>
      </w:r>
      <w:proofErr w:type="spellStart"/>
      <w:r>
        <w:t>Koenig</w:t>
      </w:r>
      <w:proofErr w:type="spellEnd"/>
      <w:r>
        <w:t xml:space="preserve"> sein der </w:t>
      </w:r>
      <w:proofErr w:type="spellStart"/>
      <w:r>
        <w:t>wol</w:t>
      </w:r>
      <w:proofErr w:type="spellEnd"/>
      <w:r>
        <w:t xml:space="preserve"> </w:t>
      </w:r>
      <w:proofErr w:type="spellStart"/>
      <w:r>
        <w:t>regiren</w:t>
      </w:r>
      <w:proofErr w:type="spellEnd"/>
      <w:r>
        <w:t xml:space="preserve"> wird / und recht und </w:t>
      </w:r>
      <w:proofErr w:type="spellStart"/>
      <w:r>
        <w:t>gerechtickeit</w:t>
      </w:r>
      <w:proofErr w:type="spellEnd"/>
      <w:r>
        <w:t xml:space="preserve"> </w:t>
      </w:r>
      <w:proofErr w:type="spellStart"/>
      <w:r>
        <w:t>auff</w:t>
      </w:r>
      <w:proofErr w:type="spellEnd"/>
      <w:r>
        <w:t xml:space="preserve"> erden anrichten: zu desselben </w:t>
      </w:r>
      <w:proofErr w:type="spellStart"/>
      <w:r>
        <w:t>zeitten</w:t>
      </w:r>
      <w:proofErr w:type="spellEnd"/>
      <w:r>
        <w:t xml:space="preserve"> </w:t>
      </w:r>
      <w:proofErr w:type="spellStart"/>
      <w:r>
        <w:t>sol</w:t>
      </w:r>
      <w:proofErr w:type="spellEnd"/>
      <w:r>
        <w:t xml:space="preserve"> Juda </w:t>
      </w:r>
      <w:proofErr w:type="spellStart"/>
      <w:r>
        <w:t>geholffen</w:t>
      </w:r>
      <w:proofErr w:type="spellEnd"/>
      <w:r>
        <w:t xml:space="preserve"> werden und Israel sicher </w:t>
      </w:r>
      <w:proofErr w:type="spellStart"/>
      <w:r>
        <w:t>wonen</w:t>
      </w:r>
      <w:proofErr w:type="spellEnd"/>
      <w:r>
        <w:t xml:space="preserve">) nicht alleine die zeit der </w:t>
      </w:r>
      <w:proofErr w:type="spellStart"/>
      <w:r>
        <w:t>zukunfft</w:t>
      </w:r>
      <w:proofErr w:type="spellEnd"/>
      <w:r>
        <w:t xml:space="preserve"> Messiah / sondern auch sein </w:t>
      </w:r>
      <w:proofErr w:type="spellStart"/>
      <w:r>
        <w:t>Koenigreich</w:t>
      </w:r>
      <w:proofErr w:type="spellEnd"/>
      <w:r>
        <w:t xml:space="preserve"> </w:t>
      </w:r>
      <w:proofErr w:type="spellStart"/>
      <w:r>
        <w:t>auffs</w:t>
      </w:r>
      <w:proofErr w:type="spellEnd"/>
      <w:r>
        <w:t xml:space="preserve"> </w:t>
      </w:r>
      <w:proofErr w:type="spellStart"/>
      <w:r>
        <w:t>herlichst</w:t>
      </w:r>
      <w:proofErr w:type="spellEnd"/>
      <w:r>
        <w:t xml:space="preserve"> und </w:t>
      </w:r>
      <w:proofErr w:type="spellStart"/>
      <w:r>
        <w:t>meisterlichst</w:t>
      </w:r>
      <w:proofErr w:type="spellEnd"/>
      <w:r>
        <w:t xml:space="preserve"> beschrieben haben zur ewigen </w:t>
      </w:r>
      <w:proofErr w:type="spellStart"/>
      <w:r>
        <w:t>gerechtickeit</w:t>
      </w:r>
      <w:proofErr w:type="spellEnd"/>
      <w:r>
        <w:t xml:space="preserve"> und </w:t>
      </w:r>
      <w:proofErr w:type="spellStart"/>
      <w:r>
        <w:t>selickeit</w:t>
      </w:r>
      <w:proofErr w:type="spellEnd"/>
      <w:r>
        <w:t xml:space="preserve"> allen so </w:t>
      </w:r>
      <w:proofErr w:type="spellStart"/>
      <w:r>
        <w:t>diser</w:t>
      </w:r>
      <w:proofErr w:type="spellEnd"/>
      <w:r>
        <w:t xml:space="preserve"> reichen </w:t>
      </w:r>
      <w:proofErr w:type="spellStart"/>
      <w:r>
        <w:t>verheissunge</w:t>
      </w:r>
      <w:proofErr w:type="spellEnd"/>
      <w:r>
        <w:t xml:space="preserve"> Gottes von CHRISTO </w:t>
      </w:r>
      <w:proofErr w:type="spellStart"/>
      <w:r>
        <w:t>glewben</w:t>
      </w:r>
      <w:proofErr w:type="spellEnd"/>
      <w:r>
        <w:t xml:space="preserve">. </w:t>
      </w:r>
      <w:proofErr w:type="spellStart"/>
      <w:r>
        <w:t>Weitter</w:t>
      </w:r>
      <w:proofErr w:type="spellEnd"/>
      <w:r>
        <w:t xml:space="preserve"> </w:t>
      </w:r>
    </w:p>
    <w:p w14:paraId="49881328" w14:textId="77777777" w:rsidR="00A07F1F" w:rsidRDefault="00A07F1F" w:rsidP="00A07F1F">
      <w:pPr>
        <w:pStyle w:val="berschrift3"/>
      </w:pPr>
      <w:r>
        <w:t xml:space="preserve">Von dem </w:t>
      </w:r>
      <w:proofErr w:type="spellStart"/>
      <w:r>
        <w:t>Hern</w:t>
      </w:r>
      <w:proofErr w:type="spellEnd"/>
      <w:r>
        <w:t xml:space="preserve"> der unser </w:t>
      </w:r>
      <w:proofErr w:type="spellStart"/>
      <w:r>
        <w:t>gerechtickeit</w:t>
      </w:r>
      <w:proofErr w:type="spellEnd"/>
      <w:r>
        <w:t xml:space="preserve"> ist.</w:t>
      </w:r>
    </w:p>
    <w:p w14:paraId="0453C226" w14:textId="77777777" w:rsidR="00A07F1F" w:rsidRDefault="00A07F1F" w:rsidP="00A07F1F">
      <w:pPr>
        <w:pStyle w:val="StandardWeb"/>
      </w:pPr>
      <w:r>
        <w:t xml:space="preserve">Das </w:t>
      </w:r>
      <w:proofErr w:type="spellStart"/>
      <w:r>
        <w:t>wortt</w:t>
      </w:r>
      <w:proofErr w:type="spellEnd"/>
      <w:r>
        <w:t xml:space="preserve"> Herr / im </w:t>
      </w:r>
      <w:proofErr w:type="spellStart"/>
      <w:r>
        <w:t>Ebreischen</w:t>
      </w:r>
      <w:proofErr w:type="spellEnd"/>
      <w:r>
        <w:t xml:space="preserve"> Jehova oder Adonai / ist ein Name der alleine </w:t>
      </w:r>
      <w:proofErr w:type="spellStart"/>
      <w:r>
        <w:t>gottlichem</w:t>
      </w:r>
      <w:proofErr w:type="spellEnd"/>
      <w:r>
        <w:t xml:space="preserve"> wesen davon alle ding </w:t>
      </w:r>
      <w:proofErr w:type="spellStart"/>
      <w:r>
        <w:t>ir</w:t>
      </w:r>
      <w:proofErr w:type="spellEnd"/>
      <w:r>
        <w:t xml:space="preserve"> wesen haben / und keiner </w:t>
      </w:r>
      <w:proofErr w:type="spellStart"/>
      <w:r>
        <w:t>Creature</w:t>
      </w:r>
      <w:proofErr w:type="spellEnd"/>
      <w:r>
        <w:t xml:space="preserve"> </w:t>
      </w:r>
      <w:proofErr w:type="spellStart"/>
      <w:r>
        <w:t>zugeleget</w:t>
      </w:r>
      <w:proofErr w:type="spellEnd"/>
      <w:r>
        <w:t xml:space="preserve"> werden </w:t>
      </w:r>
      <w:proofErr w:type="spellStart"/>
      <w:r>
        <w:t>kan</w:t>
      </w:r>
      <w:proofErr w:type="spellEnd"/>
      <w:r>
        <w:t xml:space="preserve"> (als wir in der Vorrede </w:t>
      </w:r>
      <w:proofErr w:type="spellStart"/>
      <w:r>
        <w:t>gnugsam</w:t>
      </w:r>
      <w:proofErr w:type="spellEnd"/>
      <w:r>
        <w:t xml:space="preserve"> </w:t>
      </w:r>
      <w:proofErr w:type="spellStart"/>
      <w:r>
        <w:t>angezeiget</w:t>
      </w:r>
      <w:proofErr w:type="spellEnd"/>
      <w:r>
        <w:t xml:space="preserve">) mit welchem </w:t>
      </w:r>
      <w:proofErr w:type="spellStart"/>
      <w:r>
        <w:t>namen</w:t>
      </w:r>
      <w:proofErr w:type="spellEnd"/>
      <w:r>
        <w:t xml:space="preserve"> Gott </w:t>
      </w:r>
      <w:proofErr w:type="spellStart"/>
      <w:r>
        <w:t>darumb</w:t>
      </w:r>
      <w:proofErr w:type="spellEnd"/>
      <w:r>
        <w:t xml:space="preserve"> hie CHRISTUM nennet / das er uns </w:t>
      </w:r>
      <w:proofErr w:type="spellStart"/>
      <w:r>
        <w:t>lere</w:t>
      </w:r>
      <w:proofErr w:type="spellEnd"/>
      <w:r>
        <w:t xml:space="preserve"> CHRISTUM halten </w:t>
      </w:r>
      <w:proofErr w:type="spellStart"/>
      <w:r>
        <w:t>fur</w:t>
      </w:r>
      <w:proofErr w:type="spellEnd"/>
      <w:r>
        <w:t xml:space="preserve"> einen waren Gott der vor </w:t>
      </w:r>
      <w:proofErr w:type="spellStart"/>
      <w:r>
        <w:t>ewickeit</w:t>
      </w:r>
      <w:proofErr w:type="spellEnd"/>
      <w:r>
        <w:t xml:space="preserve"> on </w:t>
      </w:r>
      <w:proofErr w:type="spellStart"/>
      <w:r>
        <w:t>anfang</w:t>
      </w:r>
      <w:proofErr w:type="spellEnd"/>
      <w:r>
        <w:t xml:space="preserve"> </w:t>
      </w:r>
      <w:proofErr w:type="spellStart"/>
      <w:r>
        <w:t>geborn</w:t>
      </w:r>
      <w:proofErr w:type="spellEnd"/>
      <w:r>
        <w:t xml:space="preserve"> vom </w:t>
      </w:r>
      <w:proofErr w:type="spellStart"/>
      <w:r>
        <w:t>vatter</w:t>
      </w:r>
      <w:proofErr w:type="spellEnd"/>
      <w:r>
        <w:t xml:space="preserve"> gleicher macht und ehren ist mit dem </w:t>
      </w:r>
      <w:proofErr w:type="spellStart"/>
      <w:r>
        <w:t>vatter</w:t>
      </w:r>
      <w:proofErr w:type="spellEnd"/>
      <w:r>
        <w:t xml:space="preserve"> / aus lieb aber gegen uns </w:t>
      </w:r>
      <w:proofErr w:type="spellStart"/>
      <w:r>
        <w:t>kindere</w:t>
      </w:r>
      <w:proofErr w:type="spellEnd"/>
      <w:r>
        <w:t xml:space="preserve"> der </w:t>
      </w:r>
      <w:proofErr w:type="spellStart"/>
      <w:r>
        <w:t>suenden</w:t>
      </w:r>
      <w:proofErr w:type="spellEnd"/>
      <w:r>
        <w:t xml:space="preserve"> und des </w:t>
      </w:r>
      <w:proofErr w:type="spellStart"/>
      <w:r>
        <w:t>todes</w:t>
      </w:r>
      <w:proofErr w:type="spellEnd"/>
      <w:r>
        <w:t xml:space="preserve"> zu </w:t>
      </w:r>
      <w:proofErr w:type="spellStart"/>
      <w:r>
        <w:t>bestimpter</w:t>
      </w:r>
      <w:proofErr w:type="spellEnd"/>
      <w:r>
        <w:t xml:space="preserve"> zeit in der </w:t>
      </w:r>
      <w:proofErr w:type="spellStart"/>
      <w:r>
        <w:t>Schrifft</w:t>
      </w:r>
      <w:proofErr w:type="spellEnd"/>
      <w:r>
        <w:t xml:space="preserve"> ausgedruckt vom </w:t>
      </w:r>
      <w:proofErr w:type="spellStart"/>
      <w:r>
        <w:t>Himel</w:t>
      </w:r>
      <w:proofErr w:type="spellEnd"/>
      <w:r>
        <w:t xml:space="preserve"> </w:t>
      </w:r>
      <w:proofErr w:type="spellStart"/>
      <w:r>
        <w:t>komen</w:t>
      </w:r>
      <w:proofErr w:type="spellEnd"/>
      <w:r>
        <w:t xml:space="preserve"> und vom heiligen Geist </w:t>
      </w:r>
      <w:proofErr w:type="spellStart"/>
      <w:r>
        <w:t>entpfangen</w:t>
      </w:r>
      <w:proofErr w:type="spellEnd"/>
      <w:r>
        <w:t xml:space="preserve"> und aus Maria der </w:t>
      </w:r>
      <w:proofErr w:type="spellStart"/>
      <w:r>
        <w:t>Jungfrawen</w:t>
      </w:r>
      <w:proofErr w:type="spellEnd"/>
      <w:r>
        <w:t xml:space="preserve"> so von Davids </w:t>
      </w:r>
      <w:proofErr w:type="spellStart"/>
      <w:r>
        <w:t>geschlecht</w:t>
      </w:r>
      <w:proofErr w:type="spellEnd"/>
      <w:r>
        <w:t xml:space="preserve"> </w:t>
      </w:r>
      <w:proofErr w:type="spellStart"/>
      <w:r>
        <w:t>darumb</w:t>
      </w:r>
      <w:proofErr w:type="spellEnd"/>
      <w:r>
        <w:t xml:space="preserve"> </w:t>
      </w:r>
      <w:proofErr w:type="spellStart"/>
      <w:r>
        <w:t>warer</w:t>
      </w:r>
      <w:proofErr w:type="spellEnd"/>
      <w:r>
        <w:t xml:space="preserve"> </w:t>
      </w:r>
      <w:proofErr w:type="spellStart"/>
      <w:r>
        <w:t>mensch</w:t>
      </w:r>
      <w:proofErr w:type="spellEnd"/>
      <w:r>
        <w:t xml:space="preserve"> </w:t>
      </w:r>
      <w:proofErr w:type="spellStart"/>
      <w:r>
        <w:t>geborn</w:t>
      </w:r>
      <w:proofErr w:type="spellEnd"/>
      <w:r>
        <w:t xml:space="preserve"> / in einer </w:t>
      </w:r>
      <w:proofErr w:type="spellStart"/>
      <w:r>
        <w:t>persone</w:t>
      </w:r>
      <w:proofErr w:type="spellEnd"/>
      <w:r>
        <w:t xml:space="preserve"> Gott und Mensch / das er alle </w:t>
      </w:r>
      <w:proofErr w:type="spellStart"/>
      <w:r>
        <w:t>menschen</w:t>
      </w:r>
      <w:proofErr w:type="spellEnd"/>
      <w:r>
        <w:t xml:space="preserve"> nach der </w:t>
      </w:r>
      <w:proofErr w:type="spellStart"/>
      <w:r>
        <w:t>erbsuend</w:t>
      </w:r>
      <w:proofErr w:type="spellEnd"/>
      <w:r>
        <w:t xml:space="preserve"> und dem </w:t>
      </w:r>
      <w:proofErr w:type="spellStart"/>
      <w:r>
        <w:t>gesetz</w:t>
      </w:r>
      <w:proofErr w:type="spellEnd"/>
      <w:r>
        <w:t xml:space="preserve"> ungerecht und </w:t>
      </w:r>
      <w:proofErr w:type="spellStart"/>
      <w:r>
        <w:t>verdampt</w:t>
      </w:r>
      <w:proofErr w:type="spellEnd"/>
      <w:r>
        <w:t xml:space="preserve"> / mit seinem leiden und </w:t>
      </w:r>
      <w:proofErr w:type="spellStart"/>
      <w:r>
        <w:t>aufferstehen</w:t>
      </w:r>
      <w:proofErr w:type="spellEnd"/>
      <w:r>
        <w:t xml:space="preserve"> gerecht und seligmacht / wenn sie Gottes </w:t>
      </w:r>
      <w:proofErr w:type="spellStart"/>
      <w:r>
        <w:t>verheissungen</w:t>
      </w:r>
      <w:proofErr w:type="spellEnd"/>
      <w:r>
        <w:t xml:space="preserve"> dem Evangelio CHRISTI </w:t>
      </w:r>
      <w:proofErr w:type="spellStart"/>
      <w:r>
        <w:t>glewben</w:t>
      </w:r>
      <w:proofErr w:type="spellEnd"/>
      <w:r>
        <w:t xml:space="preserve"> und </w:t>
      </w:r>
      <w:proofErr w:type="spellStart"/>
      <w:r>
        <w:t>dasselbig</w:t>
      </w:r>
      <w:proofErr w:type="spellEnd"/>
      <w:r>
        <w:t xml:space="preserve"> mit dem munde bekennen wie Paulus Ro. 10. eines </w:t>
      </w:r>
      <w:proofErr w:type="spellStart"/>
      <w:r>
        <w:t>menschen</w:t>
      </w:r>
      <w:proofErr w:type="spellEnd"/>
      <w:r>
        <w:t xml:space="preserve"> </w:t>
      </w:r>
      <w:proofErr w:type="spellStart"/>
      <w:r>
        <w:t>gerechtickeit</w:t>
      </w:r>
      <w:proofErr w:type="spellEnd"/>
      <w:r>
        <w:t xml:space="preserve"> und </w:t>
      </w:r>
      <w:proofErr w:type="spellStart"/>
      <w:r>
        <w:t>selickeit</w:t>
      </w:r>
      <w:proofErr w:type="spellEnd"/>
      <w:r>
        <w:t xml:space="preserve"> auch beschreibet und spricht / So du mit deinem </w:t>
      </w:r>
      <w:proofErr w:type="spellStart"/>
      <w:r>
        <w:t>hertzen</w:t>
      </w:r>
      <w:proofErr w:type="spellEnd"/>
      <w:r>
        <w:t xml:space="preserve"> </w:t>
      </w:r>
      <w:proofErr w:type="spellStart"/>
      <w:r>
        <w:t>glewbest</w:t>
      </w:r>
      <w:proofErr w:type="spellEnd"/>
      <w:r>
        <w:t xml:space="preserve"> </w:t>
      </w:r>
      <w:proofErr w:type="spellStart"/>
      <w:r>
        <w:t>bistu</w:t>
      </w:r>
      <w:proofErr w:type="spellEnd"/>
      <w:r>
        <w:t xml:space="preserve"> gerecht / und so du mit deinem munde bekennest </w:t>
      </w:r>
      <w:proofErr w:type="spellStart"/>
      <w:r>
        <w:t>bistu</w:t>
      </w:r>
      <w:proofErr w:type="spellEnd"/>
      <w:r>
        <w:t xml:space="preserve"> selig. </w:t>
      </w:r>
      <w:proofErr w:type="spellStart"/>
      <w:r>
        <w:t>Gerechtickeit</w:t>
      </w:r>
      <w:proofErr w:type="spellEnd"/>
      <w:r>
        <w:t xml:space="preserve"> aber </w:t>
      </w:r>
      <w:proofErr w:type="spellStart"/>
      <w:r>
        <w:t>heist</w:t>
      </w:r>
      <w:proofErr w:type="spellEnd"/>
      <w:r>
        <w:t xml:space="preserve"> / </w:t>
      </w:r>
      <w:proofErr w:type="spellStart"/>
      <w:r>
        <w:t>ettwas</w:t>
      </w:r>
      <w:proofErr w:type="spellEnd"/>
      <w:r>
        <w:t xml:space="preserve"> das einen ungerechten und </w:t>
      </w:r>
      <w:proofErr w:type="spellStart"/>
      <w:r>
        <w:t>verdampten</w:t>
      </w:r>
      <w:proofErr w:type="spellEnd"/>
      <w:r>
        <w:t xml:space="preserve"> </w:t>
      </w:r>
      <w:proofErr w:type="spellStart"/>
      <w:r>
        <w:t>menschen</w:t>
      </w:r>
      <w:proofErr w:type="spellEnd"/>
      <w:r>
        <w:t xml:space="preserve"> nach der </w:t>
      </w:r>
      <w:proofErr w:type="spellStart"/>
      <w:r>
        <w:t>erbsuende</w:t>
      </w:r>
      <w:proofErr w:type="spellEnd"/>
      <w:r>
        <w:t xml:space="preserve"> und dem </w:t>
      </w:r>
      <w:proofErr w:type="spellStart"/>
      <w:r>
        <w:t>gesetz</w:t>
      </w:r>
      <w:proofErr w:type="spellEnd"/>
      <w:r>
        <w:t xml:space="preserve"> gerecht </w:t>
      </w:r>
      <w:proofErr w:type="spellStart"/>
      <w:r>
        <w:t>fur</w:t>
      </w:r>
      <w:proofErr w:type="spellEnd"/>
      <w:r>
        <w:t xml:space="preserve"> Gott und seligmachen </w:t>
      </w:r>
      <w:proofErr w:type="spellStart"/>
      <w:r>
        <w:t>kan</w:t>
      </w:r>
      <w:proofErr w:type="spellEnd"/>
      <w:r>
        <w:t xml:space="preserve">: welches keine </w:t>
      </w:r>
      <w:proofErr w:type="spellStart"/>
      <w:r>
        <w:t>Creature</w:t>
      </w:r>
      <w:proofErr w:type="spellEnd"/>
      <w:r>
        <w:t xml:space="preserve"> vermag </w:t>
      </w:r>
      <w:proofErr w:type="spellStart"/>
      <w:r>
        <w:t>zuthun</w:t>
      </w:r>
      <w:proofErr w:type="spellEnd"/>
      <w:r>
        <w:t xml:space="preserve"> / sondern Gott alleine durch CHRISTUM: wie geschrieben stehet Ro. 10. CHRISTUS ist des </w:t>
      </w:r>
      <w:proofErr w:type="spellStart"/>
      <w:r>
        <w:t>gesetzs</w:t>
      </w:r>
      <w:proofErr w:type="spellEnd"/>
      <w:r>
        <w:t xml:space="preserve"> ende / an welchem gerecht wird der da </w:t>
      </w:r>
      <w:proofErr w:type="spellStart"/>
      <w:r>
        <w:t>glewbet</w:t>
      </w:r>
      <w:proofErr w:type="spellEnd"/>
      <w:r>
        <w:t xml:space="preserve">. Und </w:t>
      </w:r>
      <w:proofErr w:type="spellStart"/>
      <w:r>
        <w:t>abermal</w:t>
      </w:r>
      <w:proofErr w:type="spellEnd"/>
      <w:r>
        <w:t xml:space="preserve"> Ps. 32. Selig ist der / welchem Gott keine </w:t>
      </w:r>
      <w:proofErr w:type="spellStart"/>
      <w:r>
        <w:t>suende</w:t>
      </w:r>
      <w:proofErr w:type="spellEnd"/>
      <w:r>
        <w:t xml:space="preserve"> zurechnet. Nu zeiget Gott </w:t>
      </w:r>
      <w:proofErr w:type="spellStart"/>
      <w:r>
        <w:t>selbs</w:t>
      </w:r>
      <w:proofErr w:type="spellEnd"/>
      <w:r>
        <w:t xml:space="preserve"> allen </w:t>
      </w:r>
      <w:proofErr w:type="spellStart"/>
      <w:r>
        <w:t>menschen</w:t>
      </w:r>
      <w:proofErr w:type="spellEnd"/>
      <w:r>
        <w:t xml:space="preserve"> hie keine andere </w:t>
      </w:r>
      <w:proofErr w:type="spellStart"/>
      <w:r>
        <w:t>gerechtickeit</w:t>
      </w:r>
      <w:proofErr w:type="spellEnd"/>
      <w:r>
        <w:t xml:space="preserve"> in </w:t>
      </w:r>
      <w:proofErr w:type="spellStart"/>
      <w:r>
        <w:t>Himel</w:t>
      </w:r>
      <w:proofErr w:type="spellEnd"/>
      <w:r>
        <w:t xml:space="preserve"> und Erden / dadurch sie gerecht und selig werden </w:t>
      </w:r>
      <w:proofErr w:type="spellStart"/>
      <w:r>
        <w:t>muegen</w:t>
      </w:r>
      <w:proofErr w:type="spellEnd"/>
      <w:r>
        <w:t xml:space="preserve"> / denn seinen lieben </w:t>
      </w:r>
      <w:proofErr w:type="spellStart"/>
      <w:r>
        <w:t>Sone</w:t>
      </w:r>
      <w:proofErr w:type="spellEnd"/>
      <w:r>
        <w:t xml:space="preserve"> JESUM CHRISTUM </w:t>
      </w:r>
      <w:proofErr w:type="spellStart"/>
      <w:r>
        <w:t>geglewbet</w:t>
      </w:r>
      <w:proofErr w:type="spellEnd"/>
      <w:r>
        <w:t xml:space="preserve"> und </w:t>
      </w:r>
      <w:proofErr w:type="spellStart"/>
      <w:r>
        <w:t>bekand</w:t>
      </w:r>
      <w:proofErr w:type="spellEnd"/>
      <w:r>
        <w:t xml:space="preserve"> nach seinen </w:t>
      </w:r>
      <w:proofErr w:type="spellStart"/>
      <w:r>
        <w:t>verheissungen</w:t>
      </w:r>
      <w:proofErr w:type="spellEnd"/>
      <w:r>
        <w:t xml:space="preserve"> / und spricht (Dis wird sein </w:t>
      </w:r>
      <w:proofErr w:type="spellStart"/>
      <w:r>
        <w:t>name</w:t>
      </w:r>
      <w:proofErr w:type="spellEnd"/>
      <w:r>
        <w:t xml:space="preserve"> sein / das man in nennen wird / Herr der unser </w:t>
      </w:r>
      <w:proofErr w:type="spellStart"/>
      <w:r>
        <w:t>gerechtickeit</w:t>
      </w:r>
      <w:proofErr w:type="spellEnd"/>
      <w:r>
        <w:t xml:space="preserve"> ist) </w:t>
      </w:r>
      <w:proofErr w:type="spellStart"/>
      <w:r>
        <w:t>wil</w:t>
      </w:r>
      <w:proofErr w:type="spellEnd"/>
      <w:r>
        <w:t xml:space="preserve"> damit </w:t>
      </w:r>
      <w:proofErr w:type="spellStart"/>
      <w:r>
        <w:t>geleret</w:t>
      </w:r>
      <w:proofErr w:type="spellEnd"/>
      <w:r>
        <w:t xml:space="preserve"> haben alle </w:t>
      </w:r>
      <w:proofErr w:type="spellStart"/>
      <w:r>
        <w:t>menschen</w:t>
      </w:r>
      <w:proofErr w:type="spellEnd"/>
      <w:r>
        <w:t xml:space="preserve"> nicht alleine </w:t>
      </w:r>
      <w:proofErr w:type="spellStart"/>
      <w:r>
        <w:t>glewben</w:t>
      </w:r>
      <w:proofErr w:type="spellEnd"/>
      <w:r>
        <w:t xml:space="preserve"> das kein </w:t>
      </w:r>
      <w:proofErr w:type="spellStart"/>
      <w:r>
        <w:t>ander</w:t>
      </w:r>
      <w:proofErr w:type="spellEnd"/>
      <w:r>
        <w:t xml:space="preserve"> Name in </w:t>
      </w:r>
      <w:proofErr w:type="spellStart"/>
      <w:r>
        <w:t>Himel</w:t>
      </w:r>
      <w:proofErr w:type="spellEnd"/>
      <w:r>
        <w:t xml:space="preserve"> und Erden </w:t>
      </w:r>
      <w:proofErr w:type="spellStart"/>
      <w:r>
        <w:t>seie</w:t>
      </w:r>
      <w:proofErr w:type="spellEnd"/>
      <w:r>
        <w:t xml:space="preserve"> darinnen heil ist denn im Namen JESU / sondern auch bekennen / das gar nichts anders </w:t>
      </w:r>
      <w:proofErr w:type="spellStart"/>
      <w:r>
        <w:t>seie</w:t>
      </w:r>
      <w:proofErr w:type="spellEnd"/>
      <w:r>
        <w:t xml:space="preserve"> in </w:t>
      </w:r>
      <w:proofErr w:type="spellStart"/>
      <w:r>
        <w:t>Himel</w:t>
      </w:r>
      <w:proofErr w:type="spellEnd"/>
      <w:r>
        <w:t xml:space="preserve"> und Erden das einen ungerechten und </w:t>
      </w:r>
      <w:proofErr w:type="spellStart"/>
      <w:r>
        <w:t>verdampten</w:t>
      </w:r>
      <w:proofErr w:type="spellEnd"/>
      <w:r>
        <w:t xml:space="preserve"> gerecht und seligmachen </w:t>
      </w:r>
      <w:proofErr w:type="spellStart"/>
      <w:r>
        <w:t>konne</w:t>
      </w:r>
      <w:proofErr w:type="spellEnd"/>
      <w:r>
        <w:t xml:space="preserve"> denn der Jehova CHRISTUS nach </w:t>
      </w:r>
      <w:proofErr w:type="spellStart"/>
      <w:r>
        <w:t>gottlichen</w:t>
      </w:r>
      <w:proofErr w:type="spellEnd"/>
      <w:r>
        <w:t xml:space="preserve"> </w:t>
      </w:r>
      <w:proofErr w:type="spellStart"/>
      <w:r>
        <w:t>verheissungen</w:t>
      </w:r>
      <w:proofErr w:type="spellEnd"/>
      <w:r>
        <w:t xml:space="preserve"> </w:t>
      </w:r>
      <w:proofErr w:type="spellStart"/>
      <w:r>
        <w:t>geglewbet</w:t>
      </w:r>
      <w:proofErr w:type="spellEnd"/>
      <w:r>
        <w:t xml:space="preserve"> und </w:t>
      </w:r>
      <w:proofErr w:type="spellStart"/>
      <w:r>
        <w:t>bekand</w:t>
      </w:r>
      <w:proofErr w:type="spellEnd"/>
      <w:r>
        <w:t xml:space="preserve">: wie denn Paulus auch spricht Ro. 3. das alle </w:t>
      </w:r>
      <w:proofErr w:type="spellStart"/>
      <w:r>
        <w:t>menschen</w:t>
      </w:r>
      <w:proofErr w:type="spellEnd"/>
      <w:r>
        <w:t xml:space="preserve"> des preis mangeln den sie an Gott haben </w:t>
      </w:r>
      <w:proofErr w:type="spellStart"/>
      <w:r>
        <w:t>solten</w:t>
      </w:r>
      <w:proofErr w:type="spellEnd"/>
      <w:r>
        <w:t xml:space="preserve"> und on verdienst gerecht werden durch den </w:t>
      </w:r>
      <w:proofErr w:type="spellStart"/>
      <w:r>
        <w:t>glawben</w:t>
      </w:r>
      <w:proofErr w:type="spellEnd"/>
      <w:r>
        <w:t xml:space="preserve"> an JESUM CHRIST. Und ich halte </w:t>
      </w:r>
      <w:proofErr w:type="spellStart"/>
      <w:r>
        <w:t>furwar</w:t>
      </w:r>
      <w:proofErr w:type="spellEnd"/>
      <w:r>
        <w:t xml:space="preserve"> / das er mit dem </w:t>
      </w:r>
      <w:proofErr w:type="spellStart"/>
      <w:r>
        <w:t>worttlin</w:t>
      </w:r>
      <w:proofErr w:type="spellEnd"/>
      <w:r>
        <w:t xml:space="preserve"> (unser) anzeigen wolle / das der kein Christen </w:t>
      </w:r>
      <w:proofErr w:type="spellStart"/>
      <w:r>
        <w:t>zunennen</w:t>
      </w:r>
      <w:proofErr w:type="spellEnd"/>
      <w:r>
        <w:t xml:space="preserve"> </w:t>
      </w:r>
      <w:proofErr w:type="spellStart"/>
      <w:r>
        <w:t>seie</w:t>
      </w:r>
      <w:proofErr w:type="spellEnd"/>
      <w:r>
        <w:t xml:space="preserve"> noch selig werden </w:t>
      </w:r>
      <w:proofErr w:type="spellStart"/>
      <w:r>
        <w:t>muege</w:t>
      </w:r>
      <w:proofErr w:type="spellEnd"/>
      <w:r>
        <w:t xml:space="preserve"> / der </w:t>
      </w:r>
      <w:proofErr w:type="spellStart"/>
      <w:r>
        <w:t>ettwas</w:t>
      </w:r>
      <w:proofErr w:type="spellEnd"/>
      <w:r>
        <w:t xml:space="preserve"> anders </w:t>
      </w:r>
      <w:proofErr w:type="spellStart"/>
      <w:r>
        <w:t>fur</w:t>
      </w:r>
      <w:proofErr w:type="spellEnd"/>
      <w:r>
        <w:t xml:space="preserve"> seine </w:t>
      </w:r>
      <w:proofErr w:type="spellStart"/>
      <w:r>
        <w:t>gerechtickeit</w:t>
      </w:r>
      <w:proofErr w:type="spellEnd"/>
      <w:r>
        <w:t xml:space="preserve"> und </w:t>
      </w:r>
      <w:proofErr w:type="spellStart"/>
      <w:r>
        <w:t>selickeit</w:t>
      </w:r>
      <w:proofErr w:type="spellEnd"/>
      <w:r>
        <w:t xml:space="preserve"> </w:t>
      </w:r>
      <w:proofErr w:type="spellStart"/>
      <w:r>
        <w:t>helt</w:t>
      </w:r>
      <w:proofErr w:type="spellEnd"/>
      <w:r>
        <w:t xml:space="preserve"> denn CHRISTUM alleine nach </w:t>
      </w:r>
      <w:proofErr w:type="spellStart"/>
      <w:r>
        <w:t>diser</w:t>
      </w:r>
      <w:proofErr w:type="spellEnd"/>
      <w:r>
        <w:t xml:space="preserve"> </w:t>
      </w:r>
      <w:proofErr w:type="spellStart"/>
      <w:r>
        <w:t>verheissung</w:t>
      </w:r>
      <w:proofErr w:type="spellEnd"/>
      <w:r>
        <w:t xml:space="preserve"> </w:t>
      </w:r>
      <w:proofErr w:type="spellStart"/>
      <w:r>
        <w:t>gottes</w:t>
      </w:r>
      <w:proofErr w:type="spellEnd"/>
      <w:r>
        <w:t xml:space="preserve"> / und nicht von </w:t>
      </w:r>
      <w:proofErr w:type="spellStart"/>
      <w:r>
        <w:t>hertzen</w:t>
      </w:r>
      <w:proofErr w:type="spellEnd"/>
      <w:r>
        <w:t xml:space="preserve"> mit dem munde spricht wie Paulus I. Co. I. CHRISTUS ist uns von Gott zur </w:t>
      </w:r>
      <w:proofErr w:type="spellStart"/>
      <w:r>
        <w:t>gerechtickeit</w:t>
      </w:r>
      <w:proofErr w:type="spellEnd"/>
      <w:r>
        <w:t xml:space="preserve"> </w:t>
      </w:r>
      <w:proofErr w:type="spellStart"/>
      <w:r>
        <w:t>heiligung</w:t>
      </w:r>
      <w:proofErr w:type="spellEnd"/>
      <w:r>
        <w:t xml:space="preserve"> </w:t>
      </w:r>
      <w:proofErr w:type="spellStart"/>
      <w:r>
        <w:t>weisheit</w:t>
      </w:r>
      <w:proofErr w:type="spellEnd"/>
      <w:r>
        <w:t xml:space="preserve"> </w:t>
      </w:r>
      <w:proofErr w:type="spellStart"/>
      <w:r>
        <w:t>erloesung</w:t>
      </w:r>
      <w:proofErr w:type="spellEnd"/>
      <w:r>
        <w:t xml:space="preserve"> / </w:t>
      </w:r>
      <w:proofErr w:type="spellStart"/>
      <w:r>
        <w:t>auff</w:t>
      </w:r>
      <w:proofErr w:type="spellEnd"/>
      <w:r>
        <w:t xml:space="preserve"> das (wie geschrieben stehet) wer sich </w:t>
      </w:r>
      <w:proofErr w:type="spellStart"/>
      <w:r>
        <w:t>rhuemet</w:t>
      </w:r>
      <w:proofErr w:type="spellEnd"/>
      <w:r>
        <w:t xml:space="preserve"> sich des </w:t>
      </w:r>
      <w:proofErr w:type="spellStart"/>
      <w:r>
        <w:t>Hern</w:t>
      </w:r>
      <w:proofErr w:type="spellEnd"/>
      <w:r>
        <w:t xml:space="preserve"> </w:t>
      </w:r>
      <w:proofErr w:type="spellStart"/>
      <w:r>
        <w:t>rhueme</w:t>
      </w:r>
      <w:proofErr w:type="spellEnd"/>
      <w:r>
        <w:t xml:space="preserve">. </w:t>
      </w:r>
      <w:proofErr w:type="spellStart"/>
      <w:r>
        <w:t>Gutte</w:t>
      </w:r>
      <w:proofErr w:type="spellEnd"/>
      <w:r>
        <w:t xml:space="preserve"> </w:t>
      </w:r>
      <w:proofErr w:type="spellStart"/>
      <w:r>
        <w:t>wercke</w:t>
      </w:r>
      <w:proofErr w:type="spellEnd"/>
      <w:r>
        <w:t xml:space="preserve"> des </w:t>
      </w:r>
      <w:proofErr w:type="spellStart"/>
      <w:r>
        <w:t>gesetzs</w:t>
      </w:r>
      <w:proofErr w:type="spellEnd"/>
      <w:r>
        <w:t xml:space="preserve"> (als </w:t>
      </w:r>
      <w:proofErr w:type="spellStart"/>
      <w:r>
        <w:t>dencken</w:t>
      </w:r>
      <w:proofErr w:type="spellEnd"/>
      <w:r>
        <w:t xml:space="preserve"> reden thun was die </w:t>
      </w:r>
      <w:proofErr w:type="spellStart"/>
      <w:r>
        <w:t>zehen</w:t>
      </w:r>
      <w:proofErr w:type="spellEnd"/>
      <w:r>
        <w:t xml:space="preserve"> </w:t>
      </w:r>
      <w:proofErr w:type="spellStart"/>
      <w:r>
        <w:t>wortt</w:t>
      </w:r>
      <w:proofErr w:type="spellEnd"/>
      <w:r>
        <w:t xml:space="preserve"> gebieten / und lassen was sie verbieten) sind </w:t>
      </w:r>
      <w:proofErr w:type="spellStart"/>
      <w:r>
        <w:t>wol</w:t>
      </w:r>
      <w:proofErr w:type="spellEnd"/>
      <w:r>
        <w:t xml:space="preserve"> </w:t>
      </w:r>
      <w:proofErr w:type="spellStart"/>
      <w:r>
        <w:t>gebotten</w:t>
      </w:r>
      <w:proofErr w:type="spellEnd"/>
      <w:r>
        <w:t xml:space="preserve"> von Gott und machen </w:t>
      </w:r>
      <w:proofErr w:type="spellStart"/>
      <w:r>
        <w:t>ire</w:t>
      </w:r>
      <w:proofErr w:type="spellEnd"/>
      <w:r>
        <w:t xml:space="preserve"> </w:t>
      </w:r>
      <w:proofErr w:type="spellStart"/>
      <w:r>
        <w:t>thetter</w:t>
      </w:r>
      <w:proofErr w:type="spellEnd"/>
      <w:r>
        <w:t xml:space="preserve"> gerecht und selig / aber nicht </w:t>
      </w:r>
      <w:proofErr w:type="spellStart"/>
      <w:r>
        <w:t>fur</w:t>
      </w:r>
      <w:proofErr w:type="spellEnd"/>
      <w:r>
        <w:t xml:space="preserve"> Gott und ewig / sondern </w:t>
      </w:r>
      <w:proofErr w:type="spellStart"/>
      <w:r>
        <w:t>fur</w:t>
      </w:r>
      <w:proofErr w:type="spellEnd"/>
      <w:r>
        <w:t xml:space="preserve"> den </w:t>
      </w:r>
      <w:proofErr w:type="spellStart"/>
      <w:r>
        <w:t>menschen</w:t>
      </w:r>
      <w:proofErr w:type="spellEnd"/>
      <w:r>
        <w:t xml:space="preserve"> und zeitlich: wie Paulus mit dem Exempel Abraham beweiset da er spricht Ro. 4. Ist Abraham durch die </w:t>
      </w:r>
      <w:proofErr w:type="spellStart"/>
      <w:r>
        <w:t>werck</w:t>
      </w:r>
      <w:proofErr w:type="spellEnd"/>
      <w:r>
        <w:t xml:space="preserve"> gerecht / so hat er </w:t>
      </w:r>
      <w:proofErr w:type="spellStart"/>
      <w:r>
        <w:t>wol</w:t>
      </w:r>
      <w:proofErr w:type="spellEnd"/>
      <w:r>
        <w:t xml:space="preserve"> </w:t>
      </w:r>
      <w:proofErr w:type="spellStart"/>
      <w:r>
        <w:t>rhum</w:t>
      </w:r>
      <w:proofErr w:type="spellEnd"/>
      <w:r>
        <w:t xml:space="preserve"> aber nicht </w:t>
      </w:r>
      <w:proofErr w:type="spellStart"/>
      <w:r>
        <w:t>fur</w:t>
      </w:r>
      <w:proofErr w:type="spellEnd"/>
      <w:r>
        <w:t xml:space="preserve"> Gott / denn die </w:t>
      </w:r>
      <w:proofErr w:type="spellStart"/>
      <w:r>
        <w:t>Schrifft</w:t>
      </w:r>
      <w:proofErr w:type="spellEnd"/>
      <w:r>
        <w:t xml:space="preserve"> saget / Abraham </w:t>
      </w:r>
      <w:proofErr w:type="spellStart"/>
      <w:r>
        <w:t>glewbete</w:t>
      </w:r>
      <w:proofErr w:type="spellEnd"/>
      <w:r>
        <w:t xml:space="preserve"> Gott und das ward im zur </w:t>
      </w:r>
      <w:proofErr w:type="spellStart"/>
      <w:r>
        <w:t>gerechtickeit</w:t>
      </w:r>
      <w:proofErr w:type="spellEnd"/>
      <w:r>
        <w:t xml:space="preserve"> gerechnet. Wer mit </w:t>
      </w:r>
      <w:proofErr w:type="spellStart"/>
      <w:r>
        <w:t>wercken</w:t>
      </w:r>
      <w:proofErr w:type="spellEnd"/>
      <w:r>
        <w:t xml:space="preserve"> </w:t>
      </w:r>
      <w:proofErr w:type="spellStart"/>
      <w:r>
        <w:t>umbgehet</w:t>
      </w:r>
      <w:proofErr w:type="spellEnd"/>
      <w:r>
        <w:t xml:space="preserve"> dem wird der lohn nicht aus </w:t>
      </w:r>
      <w:proofErr w:type="spellStart"/>
      <w:r>
        <w:t>gnaden</w:t>
      </w:r>
      <w:proofErr w:type="spellEnd"/>
      <w:r>
        <w:t xml:space="preserve"> sondern aus pflichten zugerechnet / wer aber nicht mit </w:t>
      </w:r>
      <w:proofErr w:type="spellStart"/>
      <w:r>
        <w:t>wercken</w:t>
      </w:r>
      <w:proofErr w:type="spellEnd"/>
      <w:r>
        <w:t xml:space="preserve"> </w:t>
      </w:r>
      <w:proofErr w:type="spellStart"/>
      <w:r>
        <w:t>umbgehet</w:t>
      </w:r>
      <w:proofErr w:type="spellEnd"/>
      <w:r>
        <w:t xml:space="preserve"> / </w:t>
      </w:r>
      <w:proofErr w:type="spellStart"/>
      <w:r>
        <w:t>glewbet</w:t>
      </w:r>
      <w:proofErr w:type="spellEnd"/>
      <w:r>
        <w:t xml:space="preserve"> aber an den der die gottlosen gerecht macht / dem wird sein </w:t>
      </w:r>
      <w:proofErr w:type="spellStart"/>
      <w:r>
        <w:t>glawbe</w:t>
      </w:r>
      <w:proofErr w:type="spellEnd"/>
      <w:r>
        <w:t xml:space="preserve"> zur </w:t>
      </w:r>
      <w:proofErr w:type="spellStart"/>
      <w:r>
        <w:t>gerechtickeit</w:t>
      </w:r>
      <w:proofErr w:type="spellEnd"/>
      <w:r>
        <w:t xml:space="preserve"> gerechnet. Noch ist Gott so </w:t>
      </w:r>
      <w:proofErr w:type="spellStart"/>
      <w:r>
        <w:t>gutt</w:t>
      </w:r>
      <w:proofErr w:type="spellEnd"/>
      <w:r>
        <w:t xml:space="preserve"> / das er </w:t>
      </w:r>
      <w:proofErr w:type="spellStart"/>
      <w:r>
        <w:t>gutte</w:t>
      </w:r>
      <w:proofErr w:type="spellEnd"/>
      <w:r>
        <w:t xml:space="preserve"> </w:t>
      </w:r>
      <w:proofErr w:type="spellStart"/>
      <w:r>
        <w:t>wercke</w:t>
      </w:r>
      <w:proofErr w:type="spellEnd"/>
      <w:r>
        <w:t xml:space="preserve"> so die </w:t>
      </w:r>
      <w:proofErr w:type="spellStart"/>
      <w:r>
        <w:t>auff</w:t>
      </w:r>
      <w:proofErr w:type="spellEnd"/>
      <w:r>
        <w:t xml:space="preserve"> erden thun die CHRISTUM alleine </w:t>
      </w:r>
      <w:proofErr w:type="spellStart"/>
      <w:r>
        <w:t>fur</w:t>
      </w:r>
      <w:proofErr w:type="spellEnd"/>
      <w:r>
        <w:t xml:space="preserve"> </w:t>
      </w:r>
      <w:proofErr w:type="spellStart"/>
      <w:r>
        <w:t>ire</w:t>
      </w:r>
      <w:proofErr w:type="spellEnd"/>
      <w:r>
        <w:t xml:space="preserve"> </w:t>
      </w:r>
      <w:proofErr w:type="spellStart"/>
      <w:r>
        <w:t>gerechtickeit</w:t>
      </w:r>
      <w:proofErr w:type="spellEnd"/>
      <w:r>
        <w:t xml:space="preserve"> halten / und wenn sie alle </w:t>
      </w:r>
      <w:proofErr w:type="spellStart"/>
      <w:r>
        <w:t>gutte</w:t>
      </w:r>
      <w:proofErr w:type="spellEnd"/>
      <w:r>
        <w:t xml:space="preserve"> </w:t>
      </w:r>
      <w:proofErr w:type="spellStart"/>
      <w:r>
        <w:t>werck</w:t>
      </w:r>
      <w:proofErr w:type="spellEnd"/>
      <w:r>
        <w:t xml:space="preserve"> gethan haben sprechen / wir sind </w:t>
      </w:r>
      <w:proofErr w:type="spellStart"/>
      <w:r>
        <w:t>unnuetze</w:t>
      </w:r>
      <w:proofErr w:type="spellEnd"/>
      <w:r>
        <w:t xml:space="preserve"> </w:t>
      </w:r>
      <w:proofErr w:type="spellStart"/>
      <w:r>
        <w:t>knecht</w:t>
      </w:r>
      <w:proofErr w:type="spellEnd"/>
      <w:r>
        <w:t xml:space="preserve"> / nicht alleine zeitlich sondern auch ewiglich belohnen </w:t>
      </w:r>
      <w:proofErr w:type="spellStart"/>
      <w:r>
        <w:t>wil</w:t>
      </w:r>
      <w:proofErr w:type="spellEnd"/>
      <w:r>
        <w:t xml:space="preserve"> / nicht </w:t>
      </w:r>
      <w:proofErr w:type="spellStart"/>
      <w:r>
        <w:t>irer</w:t>
      </w:r>
      <w:proofErr w:type="spellEnd"/>
      <w:r>
        <w:t xml:space="preserve"> </w:t>
      </w:r>
      <w:proofErr w:type="spellStart"/>
      <w:r>
        <w:t>wirdickeit</w:t>
      </w:r>
      <w:proofErr w:type="spellEnd"/>
      <w:r>
        <w:t xml:space="preserve"> halben / weil es doch </w:t>
      </w:r>
      <w:proofErr w:type="spellStart"/>
      <w:r>
        <w:t>unvolkomen</w:t>
      </w:r>
      <w:proofErr w:type="spellEnd"/>
      <w:r>
        <w:t xml:space="preserve"> ding ist mit den besten </w:t>
      </w:r>
      <w:proofErr w:type="spellStart"/>
      <w:r>
        <w:t>wercken</w:t>
      </w:r>
      <w:proofErr w:type="spellEnd"/>
      <w:r>
        <w:t xml:space="preserve"> / sondern </w:t>
      </w:r>
      <w:proofErr w:type="spellStart"/>
      <w:r>
        <w:t>umb</w:t>
      </w:r>
      <w:proofErr w:type="spellEnd"/>
      <w:r>
        <w:t xml:space="preserve"> des alleine gerecht und seligmachenden </w:t>
      </w:r>
      <w:proofErr w:type="spellStart"/>
      <w:r>
        <w:t>glawbens</w:t>
      </w:r>
      <w:proofErr w:type="spellEnd"/>
      <w:r>
        <w:t xml:space="preserve"> und seiner </w:t>
      </w:r>
      <w:proofErr w:type="spellStart"/>
      <w:r>
        <w:t>verheissunge</w:t>
      </w:r>
      <w:proofErr w:type="spellEnd"/>
      <w:r>
        <w:t xml:space="preserve"> willen: als er denn spricht Matth. 25. </w:t>
      </w:r>
      <w:proofErr w:type="spellStart"/>
      <w:r>
        <w:t>Kompt</w:t>
      </w:r>
      <w:proofErr w:type="spellEnd"/>
      <w:r>
        <w:t xml:space="preserve"> her </w:t>
      </w:r>
      <w:proofErr w:type="spellStart"/>
      <w:r>
        <w:t>ir</w:t>
      </w:r>
      <w:proofErr w:type="spellEnd"/>
      <w:r>
        <w:t xml:space="preserve"> </w:t>
      </w:r>
      <w:proofErr w:type="spellStart"/>
      <w:r>
        <w:t>gebenedeieten</w:t>
      </w:r>
      <w:proofErr w:type="spellEnd"/>
      <w:r>
        <w:t xml:space="preserve"> und ererbet das </w:t>
      </w:r>
      <w:proofErr w:type="spellStart"/>
      <w:r>
        <w:t>Himelreich</w:t>
      </w:r>
      <w:proofErr w:type="spellEnd"/>
      <w:r>
        <w:t xml:space="preserve"> / denn </w:t>
      </w:r>
      <w:proofErr w:type="spellStart"/>
      <w:r>
        <w:t>ir</w:t>
      </w:r>
      <w:proofErr w:type="spellEnd"/>
      <w:r>
        <w:t xml:space="preserve"> habt mich </w:t>
      </w:r>
      <w:proofErr w:type="spellStart"/>
      <w:r>
        <w:t>frembden</w:t>
      </w:r>
      <w:proofErr w:type="spellEnd"/>
      <w:r>
        <w:t xml:space="preserve"> </w:t>
      </w:r>
      <w:proofErr w:type="spellStart"/>
      <w:r>
        <w:t>hungerigen</w:t>
      </w:r>
      <w:proofErr w:type="spellEnd"/>
      <w:r>
        <w:t xml:space="preserve"> durstigen </w:t>
      </w:r>
      <w:proofErr w:type="spellStart"/>
      <w:r>
        <w:t>blossen</w:t>
      </w:r>
      <w:proofErr w:type="spellEnd"/>
      <w:r>
        <w:t xml:space="preserve"> </w:t>
      </w:r>
      <w:proofErr w:type="spellStart"/>
      <w:r>
        <w:t>krancken</w:t>
      </w:r>
      <w:proofErr w:type="spellEnd"/>
      <w:r>
        <w:t xml:space="preserve"> gefangen beherberget </w:t>
      </w:r>
      <w:proofErr w:type="spellStart"/>
      <w:r>
        <w:t>gespeiset</w:t>
      </w:r>
      <w:proofErr w:type="spellEnd"/>
      <w:r>
        <w:t xml:space="preserve"> </w:t>
      </w:r>
      <w:proofErr w:type="spellStart"/>
      <w:r>
        <w:t>getrencket</w:t>
      </w:r>
      <w:proofErr w:type="spellEnd"/>
      <w:r>
        <w:t xml:space="preserve"> bekleidet besucht </w:t>
      </w:r>
      <w:proofErr w:type="spellStart"/>
      <w:r>
        <w:t>erloeset</w:t>
      </w:r>
      <w:proofErr w:type="spellEnd"/>
      <w:r>
        <w:t xml:space="preserve"> / was </w:t>
      </w:r>
      <w:proofErr w:type="spellStart"/>
      <w:r>
        <w:t>ir</w:t>
      </w:r>
      <w:proofErr w:type="spellEnd"/>
      <w:r>
        <w:t xml:space="preserve"> dem geringsten von den meinen gethan habt / das habt </w:t>
      </w:r>
      <w:proofErr w:type="spellStart"/>
      <w:r>
        <w:t>ir</w:t>
      </w:r>
      <w:proofErr w:type="spellEnd"/>
      <w:r>
        <w:t xml:space="preserve"> mir </w:t>
      </w:r>
      <w:proofErr w:type="spellStart"/>
      <w:r>
        <w:t>selbs</w:t>
      </w:r>
      <w:proofErr w:type="spellEnd"/>
      <w:r>
        <w:t xml:space="preserve"> gethan. Wenn du </w:t>
      </w:r>
      <w:proofErr w:type="spellStart"/>
      <w:r>
        <w:t>stoltzer</w:t>
      </w:r>
      <w:proofErr w:type="spellEnd"/>
      <w:r>
        <w:t xml:space="preserve"> </w:t>
      </w:r>
      <w:proofErr w:type="spellStart"/>
      <w:r>
        <w:t>Werckheilig</w:t>
      </w:r>
      <w:proofErr w:type="spellEnd"/>
      <w:r>
        <w:t xml:space="preserve"> und Spotter des alleinegerecht und seligmachenden </w:t>
      </w:r>
      <w:proofErr w:type="spellStart"/>
      <w:r>
        <w:t>glawbens</w:t>
      </w:r>
      <w:proofErr w:type="spellEnd"/>
      <w:r>
        <w:t xml:space="preserve"> </w:t>
      </w:r>
      <w:proofErr w:type="spellStart"/>
      <w:r>
        <w:t>alletage</w:t>
      </w:r>
      <w:proofErr w:type="spellEnd"/>
      <w:r>
        <w:t xml:space="preserve"> aller heiligen </w:t>
      </w:r>
      <w:proofErr w:type="spellStart"/>
      <w:r>
        <w:t>werck</w:t>
      </w:r>
      <w:proofErr w:type="spellEnd"/>
      <w:r>
        <w:t xml:space="preserve"> </w:t>
      </w:r>
      <w:proofErr w:type="spellStart"/>
      <w:r>
        <w:t>thettest</w:t>
      </w:r>
      <w:proofErr w:type="spellEnd"/>
      <w:r>
        <w:t xml:space="preserve"> und schienest </w:t>
      </w:r>
      <w:proofErr w:type="spellStart"/>
      <w:r>
        <w:t>fur</w:t>
      </w:r>
      <w:proofErr w:type="spellEnd"/>
      <w:r>
        <w:t xml:space="preserve"> den </w:t>
      </w:r>
      <w:proofErr w:type="spellStart"/>
      <w:r>
        <w:t>leutten</w:t>
      </w:r>
      <w:proofErr w:type="spellEnd"/>
      <w:r>
        <w:t xml:space="preserve"> wie ein Engel des </w:t>
      </w:r>
      <w:proofErr w:type="spellStart"/>
      <w:r>
        <w:t>liechts</w:t>
      </w:r>
      <w:proofErr w:type="spellEnd"/>
      <w:r>
        <w:t xml:space="preserve"> / dennoch </w:t>
      </w:r>
      <w:proofErr w:type="spellStart"/>
      <w:r>
        <w:t>muestestu</w:t>
      </w:r>
      <w:proofErr w:type="spellEnd"/>
      <w:r>
        <w:t xml:space="preserve"> alle tage </w:t>
      </w:r>
      <w:proofErr w:type="spellStart"/>
      <w:r>
        <w:t>fur</w:t>
      </w:r>
      <w:proofErr w:type="spellEnd"/>
      <w:r>
        <w:t xml:space="preserve"> Gott </w:t>
      </w:r>
      <w:proofErr w:type="spellStart"/>
      <w:r>
        <w:t>tretten</w:t>
      </w:r>
      <w:proofErr w:type="spellEnd"/>
      <w:r>
        <w:t xml:space="preserve"> und bitten das er dich nicht verfluchet </w:t>
      </w:r>
      <w:proofErr w:type="spellStart"/>
      <w:r>
        <w:t>umb</w:t>
      </w:r>
      <w:proofErr w:type="spellEnd"/>
      <w:r>
        <w:t xml:space="preserve"> deiner </w:t>
      </w:r>
      <w:proofErr w:type="spellStart"/>
      <w:r>
        <w:t>gedancken</w:t>
      </w:r>
      <w:proofErr w:type="spellEnd"/>
      <w:r>
        <w:t xml:space="preserve"> </w:t>
      </w:r>
      <w:proofErr w:type="spellStart"/>
      <w:r>
        <w:t>wortt</w:t>
      </w:r>
      <w:proofErr w:type="spellEnd"/>
      <w:r>
        <w:t xml:space="preserve"> </w:t>
      </w:r>
      <w:proofErr w:type="spellStart"/>
      <w:r>
        <w:t>werck</w:t>
      </w:r>
      <w:proofErr w:type="spellEnd"/>
      <w:r>
        <w:t xml:space="preserve"> willen so du </w:t>
      </w:r>
      <w:proofErr w:type="spellStart"/>
      <w:r>
        <w:t>teglich</w:t>
      </w:r>
      <w:proofErr w:type="spellEnd"/>
      <w:r>
        <w:t xml:space="preserve"> wider die </w:t>
      </w:r>
      <w:proofErr w:type="spellStart"/>
      <w:r>
        <w:t>zehen</w:t>
      </w:r>
      <w:proofErr w:type="spellEnd"/>
      <w:r>
        <w:t xml:space="preserve"> </w:t>
      </w:r>
      <w:proofErr w:type="spellStart"/>
      <w:r>
        <w:t>gebotte</w:t>
      </w:r>
      <w:proofErr w:type="spellEnd"/>
      <w:r>
        <w:t xml:space="preserve"> auch unwissend thust: wie David sprach Ps. 144. Gehe nicht mit mir zum </w:t>
      </w:r>
      <w:proofErr w:type="spellStart"/>
      <w:r>
        <w:t>gericht</w:t>
      </w:r>
      <w:proofErr w:type="spellEnd"/>
      <w:r>
        <w:t xml:space="preserve"> Herr / denn </w:t>
      </w:r>
      <w:proofErr w:type="spellStart"/>
      <w:r>
        <w:t>fur</w:t>
      </w:r>
      <w:proofErr w:type="spellEnd"/>
      <w:r>
        <w:t xml:space="preserve"> dir wird kein </w:t>
      </w:r>
      <w:proofErr w:type="spellStart"/>
      <w:r>
        <w:t>mensch</w:t>
      </w:r>
      <w:proofErr w:type="spellEnd"/>
      <w:r>
        <w:t xml:space="preserve"> gerecht erfunden. Und wie die Apostel betten </w:t>
      </w:r>
      <w:proofErr w:type="spellStart"/>
      <w:r>
        <w:t>musten</w:t>
      </w:r>
      <w:proofErr w:type="spellEnd"/>
      <w:r>
        <w:t xml:space="preserve"> und wir alle </w:t>
      </w:r>
      <w:proofErr w:type="spellStart"/>
      <w:r>
        <w:t>teglich</w:t>
      </w:r>
      <w:proofErr w:type="spellEnd"/>
      <w:r>
        <w:t xml:space="preserve"> Matth. 6. Vergib uns unsere schuld. O wie thut doch Gott unser lieber </w:t>
      </w:r>
      <w:proofErr w:type="spellStart"/>
      <w:r>
        <w:t>vatter</w:t>
      </w:r>
      <w:proofErr w:type="spellEnd"/>
      <w:r>
        <w:t xml:space="preserve"> im </w:t>
      </w:r>
      <w:proofErr w:type="spellStart"/>
      <w:r>
        <w:t>Himel</w:t>
      </w:r>
      <w:proofErr w:type="spellEnd"/>
      <w:r>
        <w:t xml:space="preserve"> uns ungerechten und </w:t>
      </w:r>
      <w:proofErr w:type="spellStart"/>
      <w:r>
        <w:t>verdampten</w:t>
      </w:r>
      <w:proofErr w:type="spellEnd"/>
      <w:r>
        <w:t xml:space="preserve"> </w:t>
      </w:r>
      <w:proofErr w:type="spellStart"/>
      <w:r>
        <w:t>Wuermen</w:t>
      </w:r>
      <w:proofErr w:type="spellEnd"/>
      <w:r>
        <w:t xml:space="preserve"> so </w:t>
      </w:r>
      <w:proofErr w:type="spellStart"/>
      <w:r>
        <w:t>wol</w:t>
      </w:r>
      <w:proofErr w:type="spellEnd"/>
      <w:r>
        <w:t xml:space="preserve"> / und wie </w:t>
      </w:r>
      <w:proofErr w:type="spellStart"/>
      <w:r>
        <w:t>grossen</w:t>
      </w:r>
      <w:proofErr w:type="spellEnd"/>
      <w:r>
        <w:t xml:space="preserve"> </w:t>
      </w:r>
      <w:proofErr w:type="spellStart"/>
      <w:r>
        <w:t>danck</w:t>
      </w:r>
      <w:proofErr w:type="spellEnd"/>
      <w:r>
        <w:t xml:space="preserve"> sind wir im </w:t>
      </w:r>
      <w:proofErr w:type="spellStart"/>
      <w:r>
        <w:t>dafur</w:t>
      </w:r>
      <w:proofErr w:type="spellEnd"/>
      <w:r>
        <w:t xml:space="preserve"> schuldig nicht allein in </w:t>
      </w:r>
      <w:proofErr w:type="spellStart"/>
      <w:r>
        <w:t>disem</w:t>
      </w:r>
      <w:proofErr w:type="spellEnd"/>
      <w:r>
        <w:t xml:space="preserve"> </w:t>
      </w:r>
      <w:proofErr w:type="spellStart"/>
      <w:r>
        <w:t>Weinetal</w:t>
      </w:r>
      <w:proofErr w:type="spellEnd"/>
      <w:r>
        <w:t xml:space="preserve"> sondern auch ewiglich im </w:t>
      </w:r>
      <w:proofErr w:type="spellStart"/>
      <w:r>
        <w:t>Himelreich</w:t>
      </w:r>
      <w:proofErr w:type="spellEnd"/>
      <w:r>
        <w:t xml:space="preserve"> / das er uns CHRISTUM dazu </w:t>
      </w:r>
      <w:proofErr w:type="spellStart"/>
      <w:r>
        <w:t>geschenckt</w:t>
      </w:r>
      <w:proofErr w:type="spellEnd"/>
      <w:r>
        <w:t xml:space="preserve"> hat / das er uns on </w:t>
      </w:r>
      <w:proofErr w:type="spellStart"/>
      <w:r>
        <w:t>zuthun</w:t>
      </w:r>
      <w:proofErr w:type="spellEnd"/>
      <w:r>
        <w:t xml:space="preserve"> des </w:t>
      </w:r>
      <w:proofErr w:type="spellStart"/>
      <w:r>
        <w:t>gesetzs</w:t>
      </w:r>
      <w:proofErr w:type="spellEnd"/>
      <w:r>
        <w:t xml:space="preserve"> </w:t>
      </w:r>
      <w:proofErr w:type="spellStart"/>
      <w:r>
        <w:t>umb</w:t>
      </w:r>
      <w:proofErr w:type="spellEnd"/>
      <w:r>
        <w:t xml:space="preserve"> des </w:t>
      </w:r>
      <w:proofErr w:type="spellStart"/>
      <w:r>
        <w:t>blossen</w:t>
      </w:r>
      <w:proofErr w:type="spellEnd"/>
      <w:r>
        <w:t xml:space="preserve"> </w:t>
      </w:r>
      <w:proofErr w:type="spellStart"/>
      <w:r>
        <w:t>glawbens</w:t>
      </w:r>
      <w:proofErr w:type="spellEnd"/>
      <w:r>
        <w:t xml:space="preserve"> willen an seine </w:t>
      </w:r>
      <w:proofErr w:type="spellStart"/>
      <w:r>
        <w:t>verheissunge</w:t>
      </w:r>
      <w:proofErr w:type="spellEnd"/>
      <w:r>
        <w:t xml:space="preserve"> gerecht achtet und seligmachen </w:t>
      </w:r>
      <w:proofErr w:type="spellStart"/>
      <w:r>
        <w:t>wil</w:t>
      </w:r>
      <w:proofErr w:type="spellEnd"/>
      <w:r>
        <w:t xml:space="preserve">: Als er denn </w:t>
      </w:r>
      <w:proofErr w:type="spellStart"/>
      <w:r>
        <w:t>selbs</w:t>
      </w:r>
      <w:proofErr w:type="spellEnd"/>
      <w:r>
        <w:t xml:space="preserve"> uns des einen Eide </w:t>
      </w:r>
      <w:proofErr w:type="spellStart"/>
      <w:r>
        <w:t>schwehert</w:t>
      </w:r>
      <w:proofErr w:type="spellEnd"/>
      <w:r>
        <w:t xml:space="preserve"> und spricht Jo. 5. Warlich sage ich euch wer mein </w:t>
      </w:r>
      <w:proofErr w:type="spellStart"/>
      <w:r>
        <w:t>wortt</w:t>
      </w:r>
      <w:proofErr w:type="spellEnd"/>
      <w:r>
        <w:t xml:space="preserve"> </w:t>
      </w:r>
      <w:proofErr w:type="spellStart"/>
      <w:r>
        <w:t>hoeret</w:t>
      </w:r>
      <w:proofErr w:type="spellEnd"/>
      <w:r>
        <w:t xml:space="preserve"> und </w:t>
      </w:r>
      <w:proofErr w:type="spellStart"/>
      <w:r>
        <w:t>glewbet</w:t>
      </w:r>
      <w:proofErr w:type="spellEnd"/>
      <w:r>
        <w:t xml:space="preserve"> dem der mich </w:t>
      </w:r>
      <w:proofErr w:type="spellStart"/>
      <w:r>
        <w:t>gesand</w:t>
      </w:r>
      <w:proofErr w:type="spellEnd"/>
      <w:r>
        <w:t xml:space="preserve"> hat der </w:t>
      </w:r>
      <w:proofErr w:type="spellStart"/>
      <w:r>
        <w:t>kompt</w:t>
      </w:r>
      <w:proofErr w:type="spellEnd"/>
      <w:r>
        <w:t xml:space="preserve"> nicht ins </w:t>
      </w:r>
      <w:proofErr w:type="spellStart"/>
      <w:r>
        <w:t>gericht</w:t>
      </w:r>
      <w:proofErr w:type="spellEnd"/>
      <w:r>
        <w:t xml:space="preserve"> sondern hat das </w:t>
      </w:r>
      <w:proofErr w:type="spellStart"/>
      <w:r>
        <w:t>ewigeleben</w:t>
      </w:r>
      <w:proofErr w:type="spellEnd"/>
      <w:r>
        <w:t xml:space="preserve">. So last uns allerliebste </w:t>
      </w:r>
      <w:proofErr w:type="spellStart"/>
      <w:r>
        <w:t>bruedere</w:t>
      </w:r>
      <w:proofErr w:type="spellEnd"/>
      <w:r>
        <w:t xml:space="preserve"> die </w:t>
      </w:r>
      <w:proofErr w:type="spellStart"/>
      <w:r>
        <w:t>ir</w:t>
      </w:r>
      <w:proofErr w:type="spellEnd"/>
      <w:r>
        <w:t xml:space="preserve"> </w:t>
      </w:r>
      <w:proofErr w:type="spellStart"/>
      <w:r>
        <w:t>sampt</w:t>
      </w:r>
      <w:proofErr w:type="spellEnd"/>
      <w:r>
        <w:t xml:space="preserve"> mir bei Gott im </w:t>
      </w:r>
      <w:proofErr w:type="spellStart"/>
      <w:r>
        <w:t>Himelreich</w:t>
      </w:r>
      <w:proofErr w:type="spellEnd"/>
      <w:r>
        <w:t xml:space="preserve"> ewigleben werdet / durch </w:t>
      </w:r>
      <w:proofErr w:type="spellStart"/>
      <w:r>
        <w:t>ewren</w:t>
      </w:r>
      <w:proofErr w:type="spellEnd"/>
      <w:r>
        <w:t xml:space="preserve"> </w:t>
      </w:r>
      <w:proofErr w:type="spellStart"/>
      <w:r>
        <w:t>glawben</w:t>
      </w:r>
      <w:proofErr w:type="spellEnd"/>
      <w:r>
        <w:t xml:space="preserve"> an CHRISTUM / </w:t>
      </w:r>
      <w:proofErr w:type="spellStart"/>
      <w:r>
        <w:t>dise</w:t>
      </w:r>
      <w:proofErr w:type="spellEnd"/>
      <w:r>
        <w:t xml:space="preserve"> </w:t>
      </w:r>
      <w:proofErr w:type="spellStart"/>
      <w:r>
        <w:t>wortt</w:t>
      </w:r>
      <w:proofErr w:type="spellEnd"/>
      <w:r>
        <w:t xml:space="preserve"> Gottes (und </w:t>
      </w:r>
      <w:proofErr w:type="spellStart"/>
      <w:r>
        <w:t>dis</w:t>
      </w:r>
      <w:proofErr w:type="spellEnd"/>
      <w:r>
        <w:t xml:space="preserve"> wird sein </w:t>
      </w:r>
      <w:proofErr w:type="spellStart"/>
      <w:r>
        <w:t>name</w:t>
      </w:r>
      <w:proofErr w:type="spellEnd"/>
      <w:r>
        <w:t xml:space="preserve"> sein / das man in nennen wird / Herr / der unser </w:t>
      </w:r>
      <w:proofErr w:type="spellStart"/>
      <w:r>
        <w:t>gerechtickeit</w:t>
      </w:r>
      <w:proofErr w:type="spellEnd"/>
      <w:r>
        <w:t xml:space="preserve"> ist) </w:t>
      </w:r>
      <w:proofErr w:type="spellStart"/>
      <w:r>
        <w:t>tieff</w:t>
      </w:r>
      <w:proofErr w:type="spellEnd"/>
      <w:r>
        <w:t xml:space="preserve"> </w:t>
      </w:r>
      <w:proofErr w:type="spellStart"/>
      <w:r>
        <w:t>tieff</w:t>
      </w:r>
      <w:proofErr w:type="spellEnd"/>
      <w:r>
        <w:t xml:space="preserve"> mit dem </w:t>
      </w:r>
      <w:proofErr w:type="spellStart"/>
      <w:r>
        <w:t>glawben</w:t>
      </w:r>
      <w:proofErr w:type="spellEnd"/>
      <w:r>
        <w:t xml:space="preserve"> ins </w:t>
      </w:r>
      <w:proofErr w:type="spellStart"/>
      <w:r>
        <w:t>hertz</w:t>
      </w:r>
      <w:proofErr w:type="spellEnd"/>
      <w:r>
        <w:t xml:space="preserve"> schreiben und drinnen behalten unser </w:t>
      </w:r>
      <w:proofErr w:type="spellStart"/>
      <w:r>
        <w:t>lebenlang</w:t>
      </w:r>
      <w:proofErr w:type="spellEnd"/>
      <w:r>
        <w:t xml:space="preserve"> / also / das nichts aus unserm munde gehe / dadurch wir uns </w:t>
      </w:r>
      <w:proofErr w:type="spellStart"/>
      <w:r>
        <w:t>rhuemen</w:t>
      </w:r>
      <w:proofErr w:type="spellEnd"/>
      <w:r>
        <w:t xml:space="preserve"> gerecht und selig </w:t>
      </w:r>
      <w:proofErr w:type="spellStart"/>
      <w:r>
        <w:t>zuwerden</w:t>
      </w:r>
      <w:proofErr w:type="spellEnd"/>
      <w:r>
        <w:t xml:space="preserve"> / denn der einige </w:t>
      </w:r>
      <w:proofErr w:type="spellStart"/>
      <w:r>
        <w:t>name</w:t>
      </w:r>
      <w:proofErr w:type="spellEnd"/>
      <w:r>
        <w:t xml:space="preserve"> JESUS der mit seinem leiden </w:t>
      </w:r>
      <w:proofErr w:type="spellStart"/>
      <w:r>
        <w:t>fur</w:t>
      </w:r>
      <w:proofErr w:type="spellEnd"/>
      <w:r>
        <w:t xml:space="preserve"> unsere </w:t>
      </w:r>
      <w:proofErr w:type="spellStart"/>
      <w:r>
        <w:t>suende</w:t>
      </w:r>
      <w:proofErr w:type="spellEnd"/>
      <w:r>
        <w:t xml:space="preserve"> </w:t>
      </w:r>
      <w:proofErr w:type="spellStart"/>
      <w:r>
        <w:t>bezalet</w:t>
      </w:r>
      <w:proofErr w:type="spellEnd"/>
      <w:r>
        <w:t xml:space="preserve"> hat und mit seiner </w:t>
      </w:r>
      <w:proofErr w:type="spellStart"/>
      <w:r>
        <w:t>aufferstehung</w:t>
      </w:r>
      <w:proofErr w:type="spellEnd"/>
      <w:r>
        <w:t xml:space="preserve"> uns das </w:t>
      </w:r>
      <w:proofErr w:type="spellStart"/>
      <w:r>
        <w:t>ewigeleben</w:t>
      </w:r>
      <w:proofErr w:type="spellEnd"/>
      <w:r>
        <w:t xml:space="preserve"> verdienet hat: wie denn Gott </w:t>
      </w:r>
      <w:proofErr w:type="spellStart"/>
      <w:r>
        <w:t>wil</w:t>
      </w:r>
      <w:proofErr w:type="spellEnd"/>
      <w:r>
        <w:t xml:space="preserve"> haben </w:t>
      </w:r>
      <w:proofErr w:type="spellStart"/>
      <w:r>
        <w:t>ds</w:t>
      </w:r>
      <w:proofErr w:type="spellEnd"/>
      <w:r>
        <w:t xml:space="preserve"> wir in keinem andern </w:t>
      </w:r>
      <w:proofErr w:type="spellStart"/>
      <w:r>
        <w:t>namen</w:t>
      </w:r>
      <w:proofErr w:type="spellEnd"/>
      <w:r>
        <w:t xml:space="preserve"> heil suchen denn in unserm Jehova CHRISTO der </w:t>
      </w:r>
      <w:proofErr w:type="spellStart"/>
      <w:r>
        <w:t>selbs</w:t>
      </w:r>
      <w:proofErr w:type="spellEnd"/>
      <w:r>
        <w:t xml:space="preserve"> spricht </w:t>
      </w:r>
      <w:proofErr w:type="spellStart"/>
      <w:r>
        <w:t>Jesa</w:t>
      </w:r>
      <w:proofErr w:type="spellEnd"/>
      <w:r>
        <w:t xml:space="preserve">. 45. Wendet euch zu mir / so werdet </w:t>
      </w:r>
      <w:proofErr w:type="spellStart"/>
      <w:r>
        <w:t>ir</w:t>
      </w:r>
      <w:proofErr w:type="spellEnd"/>
      <w:r>
        <w:t xml:space="preserve"> selig aller </w:t>
      </w:r>
      <w:proofErr w:type="spellStart"/>
      <w:r>
        <w:t>welt</w:t>
      </w:r>
      <w:proofErr w:type="spellEnd"/>
      <w:r>
        <w:t xml:space="preserve"> ende / denn ich bin Gott und keiner mehr: Ich schwere bei mir </w:t>
      </w:r>
      <w:proofErr w:type="spellStart"/>
      <w:r>
        <w:t>selbs</w:t>
      </w:r>
      <w:proofErr w:type="spellEnd"/>
      <w:r>
        <w:t xml:space="preserve"> / und ein </w:t>
      </w:r>
      <w:proofErr w:type="spellStart"/>
      <w:r>
        <w:t>wortt</w:t>
      </w:r>
      <w:proofErr w:type="spellEnd"/>
      <w:r>
        <w:t xml:space="preserve"> der </w:t>
      </w:r>
      <w:proofErr w:type="spellStart"/>
      <w:r>
        <w:t>gerechtickeit</w:t>
      </w:r>
      <w:proofErr w:type="spellEnd"/>
      <w:r>
        <w:t xml:space="preserve"> gehet aus meinem munde / da </w:t>
      </w:r>
      <w:proofErr w:type="spellStart"/>
      <w:r>
        <w:t>sol</w:t>
      </w:r>
      <w:proofErr w:type="spellEnd"/>
      <w:r>
        <w:t xml:space="preserve"> es bleiben / </w:t>
      </w:r>
      <w:proofErr w:type="spellStart"/>
      <w:r>
        <w:t>nemlich</w:t>
      </w:r>
      <w:proofErr w:type="spellEnd"/>
      <w:r>
        <w:t xml:space="preserve"> mir sollen sich alle knie beugen / und alle </w:t>
      </w:r>
      <w:proofErr w:type="spellStart"/>
      <w:r>
        <w:t>zungen</w:t>
      </w:r>
      <w:proofErr w:type="spellEnd"/>
      <w:r>
        <w:t xml:space="preserve"> schweren und sagen / Im </w:t>
      </w:r>
      <w:proofErr w:type="spellStart"/>
      <w:r>
        <w:t>Hern</w:t>
      </w:r>
      <w:proofErr w:type="spellEnd"/>
      <w:r>
        <w:t xml:space="preserve"> hab ich </w:t>
      </w:r>
      <w:proofErr w:type="spellStart"/>
      <w:r>
        <w:t>gerechtickeit</w:t>
      </w:r>
      <w:proofErr w:type="spellEnd"/>
      <w:r>
        <w:t xml:space="preserve"> und </w:t>
      </w:r>
      <w:proofErr w:type="spellStart"/>
      <w:r>
        <w:t>stercke</w:t>
      </w:r>
      <w:proofErr w:type="spellEnd"/>
      <w:r>
        <w:t xml:space="preserve">: solche werden auch zu im </w:t>
      </w:r>
      <w:proofErr w:type="spellStart"/>
      <w:r>
        <w:t>komen</w:t>
      </w:r>
      <w:proofErr w:type="spellEnd"/>
      <w:r>
        <w:t xml:space="preserve">. Aber die alle so im widerstehen / </w:t>
      </w:r>
      <w:proofErr w:type="spellStart"/>
      <w:r>
        <w:t>muessen</w:t>
      </w:r>
      <w:proofErr w:type="spellEnd"/>
      <w:r>
        <w:t xml:space="preserve"> zuschanden werden: Denn im </w:t>
      </w:r>
      <w:proofErr w:type="spellStart"/>
      <w:r>
        <w:t>Hern</w:t>
      </w:r>
      <w:proofErr w:type="spellEnd"/>
      <w:r>
        <w:t xml:space="preserve"> werden gerecht aller Samen Israel und werden sich sein </w:t>
      </w:r>
      <w:proofErr w:type="spellStart"/>
      <w:r>
        <w:t>rhuemen</w:t>
      </w:r>
      <w:proofErr w:type="spellEnd"/>
      <w:r>
        <w:t xml:space="preserve">. Amen. Nu </w:t>
      </w:r>
    </w:p>
    <w:p w14:paraId="1C4BCC67" w14:textId="77777777" w:rsidR="00A07F1F" w:rsidRDefault="00A07F1F" w:rsidP="00A07F1F">
      <w:pPr>
        <w:pStyle w:val="berschrift3"/>
      </w:pPr>
      <w:r>
        <w:t xml:space="preserve">Wie Gott das Alt Testament </w:t>
      </w:r>
      <w:proofErr w:type="spellStart"/>
      <w:r>
        <w:t>auffhebe</w:t>
      </w:r>
      <w:proofErr w:type="spellEnd"/>
      <w:r>
        <w:t xml:space="preserve"> und das </w:t>
      </w:r>
      <w:proofErr w:type="spellStart"/>
      <w:r>
        <w:t>Newe</w:t>
      </w:r>
      <w:proofErr w:type="spellEnd"/>
      <w:r>
        <w:t xml:space="preserve"> </w:t>
      </w:r>
      <w:proofErr w:type="spellStart"/>
      <w:r>
        <w:t>stifftet</w:t>
      </w:r>
      <w:proofErr w:type="spellEnd"/>
      <w:r>
        <w:t>.</w:t>
      </w:r>
    </w:p>
    <w:p w14:paraId="22ED3F6C" w14:textId="77777777" w:rsidR="00A07F1F" w:rsidRDefault="00A07F1F" w:rsidP="00A07F1F">
      <w:pPr>
        <w:pStyle w:val="StandardWeb"/>
      </w:pPr>
      <w:r>
        <w:t xml:space="preserve">Nicht mehr sagen werden (so war der Herr lebet / der die </w:t>
      </w:r>
      <w:proofErr w:type="spellStart"/>
      <w:r>
        <w:t>kinder</w:t>
      </w:r>
      <w:proofErr w:type="spellEnd"/>
      <w:r>
        <w:t xml:space="preserve"> Israel aus </w:t>
      </w:r>
      <w:proofErr w:type="spellStart"/>
      <w:r>
        <w:t>Aegypten</w:t>
      </w:r>
      <w:proofErr w:type="spellEnd"/>
      <w:r>
        <w:t xml:space="preserve"> </w:t>
      </w:r>
      <w:proofErr w:type="spellStart"/>
      <w:r>
        <w:t>gefueret</w:t>
      </w:r>
      <w:proofErr w:type="spellEnd"/>
      <w:r>
        <w:t xml:space="preserve"> hat) ist predigen / nicht alleine das Mosi </w:t>
      </w:r>
      <w:proofErr w:type="spellStart"/>
      <w:r>
        <w:t>gesetz</w:t>
      </w:r>
      <w:proofErr w:type="spellEnd"/>
      <w:r>
        <w:t xml:space="preserve"> ein </w:t>
      </w:r>
      <w:proofErr w:type="spellStart"/>
      <w:r>
        <w:t>zuchtmeister</w:t>
      </w:r>
      <w:proofErr w:type="spellEnd"/>
      <w:r>
        <w:t xml:space="preserve"> </w:t>
      </w:r>
      <w:proofErr w:type="spellStart"/>
      <w:r>
        <w:t>auffs</w:t>
      </w:r>
      <w:proofErr w:type="spellEnd"/>
      <w:r>
        <w:t xml:space="preserve"> Evangelion CHRISTI </w:t>
      </w:r>
      <w:proofErr w:type="spellStart"/>
      <w:r>
        <w:t>seie</w:t>
      </w:r>
      <w:proofErr w:type="spellEnd"/>
      <w:r>
        <w:t xml:space="preserve"> / wie Paulus den Galatern prediget / Sondern auch das das </w:t>
      </w:r>
      <w:proofErr w:type="spellStart"/>
      <w:r>
        <w:t>gantz</w:t>
      </w:r>
      <w:proofErr w:type="spellEnd"/>
      <w:r>
        <w:t xml:space="preserve"> Alt Testament nur eine </w:t>
      </w:r>
      <w:proofErr w:type="spellStart"/>
      <w:r>
        <w:t>figur</w:t>
      </w:r>
      <w:proofErr w:type="spellEnd"/>
      <w:r>
        <w:t xml:space="preserve"> </w:t>
      </w:r>
      <w:proofErr w:type="spellStart"/>
      <w:r>
        <w:t>seie</w:t>
      </w:r>
      <w:proofErr w:type="spellEnd"/>
      <w:r>
        <w:t xml:space="preserve"> des </w:t>
      </w:r>
      <w:proofErr w:type="spellStart"/>
      <w:r>
        <w:t>Newen</w:t>
      </w:r>
      <w:proofErr w:type="spellEnd"/>
      <w:r>
        <w:t xml:space="preserve"> / wie die Epistel </w:t>
      </w:r>
      <w:proofErr w:type="spellStart"/>
      <w:r>
        <w:t>zun</w:t>
      </w:r>
      <w:proofErr w:type="spellEnd"/>
      <w:r>
        <w:t xml:space="preserve"> </w:t>
      </w:r>
      <w:proofErr w:type="spellStart"/>
      <w:r>
        <w:t>Ebreern</w:t>
      </w:r>
      <w:proofErr w:type="spellEnd"/>
      <w:r>
        <w:t xml:space="preserve"> schreibet. Durch Samen des Hauses Israel / verstehe den geistlichen Israel die </w:t>
      </w:r>
      <w:proofErr w:type="spellStart"/>
      <w:r>
        <w:t>Christglewbigen</w:t>
      </w:r>
      <w:proofErr w:type="spellEnd"/>
      <w:r>
        <w:t xml:space="preserve"> Juden: davon Ro. 9. Oder den Israel Gottes die Christen Gal. 6. Aus </w:t>
      </w:r>
      <w:proofErr w:type="spellStart"/>
      <w:r>
        <w:t>mitternacht</w:t>
      </w:r>
      <w:proofErr w:type="spellEnd"/>
      <w:r>
        <w:t xml:space="preserve"> und aus allen landen bringen / </w:t>
      </w:r>
      <w:proofErr w:type="spellStart"/>
      <w:r>
        <w:t>heist</w:t>
      </w:r>
      <w:proofErr w:type="spellEnd"/>
      <w:r>
        <w:t xml:space="preserve"> / durchs Evangelion von den Apostel </w:t>
      </w:r>
      <w:proofErr w:type="spellStart"/>
      <w:r>
        <w:t>geprediget</w:t>
      </w:r>
      <w:proofErr w:type="spellEnd"/>
      <w:r>
        <w:t xml:space="preserve"> Juden und Heiden zu Babel und in allen landen zum </w:t>
      </w:r>
      <w:proofErr w:type="spellStart"/>
      <w:r>
        <w:t>Himelreich</w:t>
      </w:r>
      <w:proofErr w:type="spellEnd"/>
      <w:r>
        <w:t xml:space="preserve"> </w:t>
      </w:r>
      <w:proofErr w:type="spellStart"/>
      <w:r>
        <w:t>beruffen</w:t>
      </w:r>
      <w:proofErr w:type="spellEnd"/>
      <w:r>
        <w:t xml:space="preserve"> und die </w:t>
      </w:r>
      <w:proofErr w:type="spellStart"/>
      <w:r>
        <w:t>glewbigen</w:t>
      </w:r>
      <w:proofErr w:type="spellEnd"/>
      <w:r>
        <w:t xml:space="preserve"> drein bringen. Wie aber </w:t>
      </w:r>
      <w:proofErr w:type="spellStart"/>
      <w:r>
        <w:t>verstossen</w:t>
      </w:r>
      <w:proofErr w:type="spellEnd"/>
      <w:r>
        <w:t xml:space="preserve"> / </w:t>
      </w:r>
      <w:proofErr w:type="spellStart"/>
      <w:r>
        <w:t>heist</w:t>
      </w:r>
      <w:proofErr w:type="spellEnd"/>
      <w:r>
        <w:t xml:space="preserve"> der </w:t>
      </w:r>
      <w:proofErr w:type="spellStart"/>
      <w:r>
        <w:t>suend</w:t>
      </w:r>
      <w:proofErr w:type="spellEnd"/>
      <w:r>
        <w:t xml:space="preserve"> halben in des </w:t>
      </w:r>
      <w:proofErr w:type="spellStart"/>
      <w:r>
        <w:t>Teufffels</w:t>
      </w:r>
      <w:proofErr w:type="spellEnd"/>
      <w:r>
        <w:t xml:space="preserve"> Reich </w:t>
      </w:r>
      <w:proofErr w:type="spellStart"/>
      <w:r>
        <w:t>zerplagen</w:t>
      </w:r>
      <w:proofErr w:type="spellEnd"/>
      <w:r>
        <w:t xml:space="preserve">: Also </w:t>
      </w:r>
      <w:proofErr w:type="spellStart"/>
      <w:r>
        <w:t>heist</w:t>
      </w:r>
      <w:proofErr w:type="spellEnd"/>
      <w:r>
        <w:t xml:space="preserve"> wider ins </w:t>
      </w:r>
      <w:proofErr w:type="spellStart"/>
      <w:r>
        <w:t>land</w:t>
      </w:r>
      <w:proofErr w:type="spellEnd"/>
      <w:r>
        <w:t xml:space="preserve"> bringen / durch </w:t>
      </w:r>
      <w:proofErr w:type="spellStart"/>
      <w:r>
        <w:t>vergebung</w:t>
      </w:r>
      <w:proofErr w:type="spellEnd"/>
      <w:r>
        <w:t xml:space="preserve"> der </w:t>
      </w:r>
      <w:proofErr w:type="spellStart"/>
      <w:r>
        <w:t>suend</w:t>
      </w:r>
      <w:proofErr w:type="spellEnd"/>
      <w:r>
        <w:t xml:space="preserve"> ins Reich Gottes die Christenheit bringen. Und wie im Alten Testament sagen (so </w:t>
      </w:r>
      <w:proofErr w:type="spellStart"/>
      <w:r>
        <w:t>ware</w:t>
      </w:r>
      <w:proofErr w:type="spellEnd"/>
      <w:r>
        <w:t xml:space="preserve"> der Herr lebet) predigen </w:t>
      </w:r>
      <w:proofErr w:type="spellStart"/>
      <w:r>
        <w:t>heist</w:t>
      </w:r>
      <w:proofErr w:type="spellEnd"/>
      <w:r>
        <w:t xml:space="preserve"> wie die Propheten </w:t>
      </w:r>
      <w:proofErr w:type="spellStart"/>
      <w:r>
        <w:t>VIVIT</w:t>
      </w:r>
      <w:proofErr w:type="spellEnd"/>
      <w:r>
        <w:t xml:space="preserve"> DOMINUS das ist / </w:t>
      </w:r>
      <w:proofErr w:type="spellStart"/>
      <w:r>
        <w:t>dis</w:t>
      </w:r>
      <w:proofErr w:type="spellEnd"/>
      <w:r>
        <w:t xml:space="preserve"> ist so war Gottes </w:t>
      </w:r>
      <w:proofErr w:type="spellStart"/>
      <w:r>
        <w:t>wortt</w:t>
      </w:r>
      <w:proofErr w:type="spellEnd"/>
      <w:r>
        <w:t xml:space="preserve"> allen </w:t>
      </w:r>
      <w:proofErr w:type="spellStart"/>
      <w:r>
        <w:t>glewbigen</w:t>
      </w:r>
      <w:proofErr w:type="spellEnd"/>
      <w:r>
        <w:t xml:space="preserve"> zur </w:t>
      </w:r>
      <w:proofErr w:type="spellStart"/>
      <w:r>
        <w:t>selickeit</w:t>
      </w:r>
      <w:proofErr w:type="spellEnd"/>
      <w:r>
        <w:t xml:space="preserve"> und </w:t>
      </w:r>
      <w:proofErr w:type="spellStart"/>
      <w:r>
        <w:t>unglewbigen</w:t>
      </w:r>
      <w:proofErr w:type="spellEnd"/>
      <w:r>
        <w:t xml:space="preserve"> zum </w:t>
      </w:r>
      <w:proofErr w:type="spellStart"/>
      <w:r>
        <w:t>verdamnis</w:t>
      </w:r>
      <w:proofErr w:type="spellEnd"/>
      <w:r>
        <w:t xml:space="preserve"> / als Gott lebet. Also im </w:t>
      </w:r>
      <w:proofErr w:type="spellStart"/>
      <w:r>
        <w:t>Newen</w:t>
      </w:r>
      <w:proofErr w:type="spellEnd"/>
      <w:r>
        <w:t xml:space="preserve"> Testament sagen (so war der Herr lebet) </w:t>
      </w:r>
      <w:proofErr w:type="spellStart"/>
      <w:r>
        <w:t>heist</w:t>
      </w:r>
      <w:proofErr w:type="spellEnd"/>
      <w:r>
        <w:t xml:space="preserve"> CHRISTUM JESUM als einen Heiland aller </w:t>
      </w:r>
      <w:proofErr w:type="spellStart"/>
      <w:r>
        <w:t>welt</w:t>
      </w:r>
      <w:proofErr w:type="spellEnd"/>
      <w:r>
        <w:t xml:space="preserve"> so </w:t>
      </w:r>
      <w:proofErr w:type="spellStart"/>
      <w:r>
        <w:t>troestlich</w:t>
      </w:r>
      <w:proofErr w:type="spellEnd"/>
      <w:r>
        <w:t xml:space="preserve"> und gewaltiglich predigen / als Paulus den </w:t>
      </w:r>
      <w:proofErr w:type="spellStart"/>
      <w:r>
        <w:t>Corinthern</w:t>
      </w:r>
      <w:proofErr w:type="spellEnd"/>
      <w:r>
        <w:t xml:space="preserve"> / wie CHRISTUS </w:t>
      </w:r>
      <w:proofErr w:type="spellStart"/>
      <w:r>
        <w:t>schwure</w:t>
      </w:r>
      <w:proofErr w:type="spellEnd"/>
      <w:r>
        <w:t xml:space="preserve"> das ist sprach 2. Cor. I. Alle </w:t>
      </w:r>
      <w:proofErr w:type="spellStart"/>
      <w:r>
        <w:t>gottes</w:t>
      </w:r>
      <w:proofErr w:type="spellEnd"/>
      <w:r>
        <w:t xml:space="preserve"> </w:t>
      </w:r>
      <w:proofErr w:type="spellStart"/>
      <w:r>
        <w:t>verheissunge</w:t>
      </w:r>
      <w:proofErr w:type="spellEnd"/>
      <w:r>
        <w:t xml:space="preserve"> sind Amen und Ja in CHRISTO. So </w:t>
      </w:r>
      <w:proofErr w:type="spellStart"/>
      <w:r>
        <w:t>wil</w:t>
      </w:r>
      <w:proofErr w:type="spellEnd"/>
      <w:r>
        <w:t xml:space="preserve"> er </w:t>
      </w:r>
      <w:proofErr w:type="spellStart"/>
      <w:r>
        <w:t>gewislich</w:t>
      </w:r>
      <w:proofErr w:type="spellEnd"/>
      <w:r>
        <w:t xml:space="preserve"> mit </w:t>
      </w:r>
      <w:proofErr w:type="spellStart"/>
      <w:r>
        <w:t>disen</w:t>
      </w:r>
      <w:proofErr w:type="spellEnd"/>
      <w:r>
        <w:t xml:space="preserve"> </w:t>
      </w:r>
      <w:proofErr w:type="spellStart"/>
      <w:r>
        <w:t>wortten</w:t>
      </w:r>
      <w:proofErr w:type="spellEnd"/>
      <w:r>
        <w:t xml:space="preserve"> (</w:t>
      </w:r>
      <w:proofErr w:type="spellStart"/>
      <w:r>
        <w:t>darumb</w:t>
      </w:r>
      <w:proofErr w:type="spellEnd"/>
      <w:r>
        <w:t xml:space="preserve"> </w:t>
      </w:r>
      <w:proofErr w:type="spellStart"/>
      <w:r>
        <w:t>sihe</w:t>
      </w:r>
      <w:proofErr w:type="spellEnd"/>
      <w:r>
        <w:t xml:space="preserve"> es wird die zeit </w:t>
      </w:r>
      <w:proofErr w:type="spellStart"/>
      <w:r>
        <w:t>komen</w:t>
      </w:r>
      <w:proofErr w:type="spellEnd"/>
      <w:r>
        <w:t xml:space="preserve"> / spricht der Herr / das man nicht mehr sagen wird: so war der Herr lebet der die </w:t>
      </w:r>
      <w:proofErr w:type="spellStart"/>
      <w:r>
        <w:t>kinder</w:t>
      </w:r>
      <w:proofErr w:type="spellEnd"/>
      <w:r>
        <w:t xml:space="preserve"> Israel aus Aegyptenland </w:t>
      </w:r>
      <w:proofErr w:type="spellStart"/>
      <w:r>
        <w:t>gefueret</w:t>
      </w:r>
      <w:proofErr w:type="spellEnd"/>
      <w:r>
        <w:t xml:space="preserve"> hat: sondern so war der Herr lebet der den samen des Hauses Israel hat </w:t>
      </w:r>
      <w:proofErr w:type="spellStart"/>
      <w:r>
        <w:t>eraus</w:t>
      </w:r>
      <w:proofErr w:type="spellEnd"/>
      <w:r>
        <w:t xml:space="preserve"> </w:t>
      </w:r>
      <w:proofErr w:type="spellStart"/>
      <w:r>
        <w:t>gefurt</w:t>
      </w:r>
      <w:proofErr w:type="spellEnd"/>
      <w:r>
        <w:t xml:space="preserve"> und gebracht aus dem </w:t>
      </w:r>
      <w:proofErr w:type="spellStart"/>
      <w:r>
        <w:t>land</w:t>
      </w:r>
      <w:proofErr w:type="spellEnd"/>
      <w:r>
        <w:t xml:space="preserve"> der Mitternacht und aus allen landen dahin ich sie </w:t>
      </w:r>
      <w:proofErr w:type="spellStart"/>
      <w:r>
        <w:t>verstossen</w:t>
      </w:r>
      <w:proofErr w:type="spellEnd"/>
      <w:r>
        <w:t xml:space="preserve"> hatte das sie in </w:t>
      </w:r>
      <w:proofErr w:type="spellStart"/>
      <w:r>
        <w:t>irem</w:t>
      </w:r>
      <w:proofErr w:type="spellEnd"/>
      <w:r>
        <w:t xml:space="preserve"> lande </w:t>
      </w:r>
      <w:proofErr w:type="spellStart"/>
      <w:r>
        <w:t>wonen</w:t>
      </w:r>
      <w:proofErr w:type="spellEnd"/>
      <w:r>
        <w:t xml:space="preserve"> </w:t>
      </w:r>
      <w:proofErr w:type="spellStart"/>
      <w:r>
        <w:t>solten</w:t>
      </w:r>
      <w:proofErr w:type="spellEnd"/>
      <w:r>
        <w:t xml:space="preserve">) nicht alleine die </w:t>
      </w:r>
      <w:proofErr w:type="spellStart"/>
      <w:r>
        <w:t>erloesung</w:t>
      </w:r>
      <w:proofErr w:type="spellEnd"/>
      <w:r>
        <w:t xml:space="preserve"> aus </w:t>
      </w:r>
      <w:proofErr w:type="spellStart"/>
      <w:r>
        <w:t>Aegypten</w:t>
      </w:r>
      <w:proofErr w:type="spellEnd"/>
      <w:r>
        <w:t xml:space="preserve"> durch Mosen </w:t>
      </w:r>
      <w:proofErr w:type="spellStart"/>
      <w:r>
        <w:t>gescheen</w:t>
      </w:r>
      <w:proofErr w:type="spellEnd"/>
      <w:r>
        <w:t xml:space="preserve"> mit der </w:t>
      </w:r>
      <w:proofErr w:type="spellStart"/>
      <w:r>
        <w:t>erloesung</w:t>
      </w:r>
      <w:proofErr w:type="spellEnd"/>
      <w:r>
        <w:t xml:space="preserve"> vom </w:t>
      </w:r>
      <w:proofErr w:type="spellStart"/>
      <w:r>
        <w:t>Teuffel</w:t>
      </w:r>
      <w:proofErr w:type="spellEnd"/>
      <w:r>
        <w:t xml:space="preserve"> so durch CHRISTUM </w:t>
      </w:r>
      <w:proofErr w:type="spellStart"/>
      <w:r>
        <w:t>gescheen</w:t>
      </w:r>
      <w:proofErr w:type="spellEnd"/>
      <w:r>
        <w:t xml:space="preserve"> vergleichen / sondern auch </w:t>
      </w:r>
      <w:proofErr w:type="spellStart"/>
      <w:r>
        <w:t>offendlich</w:t>
      </w:r>
      <w:proofErr w:type="spellEnd"/>
      <w:r>
        <w:t xml:space="preserve"> anzeigen / das die </w:t>
      </w:r>
      <w:proofErr w:type="spellStart"/>
      <w:r>
        <w:t>Juedische</w:t>
      </w:r>
      <w:proofErr w:type="spellEnd"/>
      <w:r>
        <w:t xml:space="preserve"> </w:t>
      </w:r>
      <w:proofErr w:type="spellStart"/>
      <w:r>
        <w:t>erloesung</w:t>
      </w:r>
      <w:proofErr w:type="spellEnd"/>
      <w:r>
        <w:t xml:space="preserve"> nur eine </w:t>
      </w:r>
      <w:proofErr w:type="spellStart"/>
      <w:r>
        <w:t>figure</w:t>
      </w:r>
      <w:proofErr w:type="spellEnd"/>
      <w:r>
        <w:t xml:space="preserve"> der Christlichen </w:t>
      </w:r>
      <w:proofErr w:type="spellStart"/>
      <w:r>
        <w:t>erloesung</w:t>
      </w:r>
      <w:proofErr w:type="spellEnd"/>
      <w:r>
        <w:t xml:space="preserve"> gewest </w:t>
      </w:r>
      <w:proofErr w:type="spellStart"/>
      <w:r>
        <w:t>seie</w:t>
      </w:r>
      <w:proofErr w:type="spellEnd"/>
      <w:r>
        <w:t xml:space="preserve">: Summa das durch CHRISTI </w:t>
      </w:r>
      <w:proofErr w:type="spellStart"/>
      <w:r>
        <w:t>Predigampt</w:t>
      </w:r>
      <w:proofErr w:type="spellEnd"/>
      <w:r>
        <w:t xml:space="preserve"> Mosi </w:t>
      </w:r>
      <w:proofErr w:type="spellStart"/>
      <w:r>
        <w:t>regiment</w:t>
      </w:r>
      <w:proofErr w:type="spellEnd"/>
      <w:r>
        <w:t xml:space="preserve"> </w:t>
      </w:r>
      <w:proofErr w:type="spellStart"/>
      <w:r>
        <w:t>auffgehoben</w:t>
      </w:r>
      <w:proofErr w:type="spellEnd"/>
      <w:r>
        <w:t xml:space="preserve"> werden </w:t>
      </w:r>
      <w:proofErr w:type="spellStart"/>
      <w:r>
        <w:t>sol</w:t>
      </w:r>
      <w:proofErr w:type="spellEnd"/>
      <w:r>
        <w:t xml:space="preserve">: Als denn Gott </w:t>
      </w:r>
      <w:proofErr w:type="spellStart"/>
      <w:r>
        <w:t>selbs</w:t>
      </w:r>
      <w:proofErr w:type="spellEnd"/>
      <w:r>
        <w:t xml:space="preserve"> zeuget und spricht </w:t>
      </w:r>
      <w:proofErr w:type="spellStart"/>
      <w:r>
        <w:t>Jere</w:t>
      </w:r>
      <w:proofErr w:type="spellEnd"/>
      <w:r>
        <w:t xml:space="preserve">. 31. </w:t>
      </w:r>
      <w:proofErr w:type="spellStart"/>
      <w:r>
        <w:t>Sihe</w:t>
      </w:r>
      <w:proofErr w:type="spellEnd"/>
      <w:r>
        <w:t xml:space="preserve"> es </w:t>
      </w:r>
      <w:proofErr w:type="spellStart"/>
      <w:r>
        <w:t>kompt</w:t>
      </w:r>
      <w:proofErr w:type="spellEnd"/>
      <w:r>
        <w:t xml:space="preserve"> die zeit / das ich mit dem Haus Israel und mit dem Haus Juda einen </w:t>
      </w:r>
      <w:proofErr w:type="spellStart"/>
      <w:r>
        <w:t>bund</w:t>
      </w:r>
      <w:proofErr w:type="spellEnd"/>
      <w:r>
        <w:t xml:space="preserve"> </w:t>
      </w:r>
      <w:proofErr w:type="spellStart"/>
      <w:r>
        <w:t>wil</w:t>
      </w:r>
      <w:proofErr w:type="spellEnd"/>
      <w:r>
        <w:t xml:space="preserve"> machen / nicht wie der </w:t>
      </w:r>
      <w:proofErr w:type="spellStart"/>
      <w:r>
        <w:t>bund</w:t>
      </w:r>
      <w:proofErr w:type="spellEnd"/>
      <w:r>
        <w:t xml:space="preserve"> gewest ist den ich mit </w:t>
      </w:r>
      <w:proofErr w:type="spellStart"/>
      <w:r>
        <w:t>iren</w:t>
      </w:r>
      <w:proofErr w:type="spellEnd"/>
      <w:r>
        <w:t xml:space="preserve"> Vettern machte / da ich sie aus Aegyptenland </w:t>
      </w:r>
      <w:proofErr w:type="spellStart"/>
      <w:r>
        <w:t>fuerete</w:t>
      </w:r>
      <w:proofErr w:type="spellEnd"/>
      <w:r>
        <w:t xml:space="preserve"> / welchen </w:t>
      </w:r>
      <w:proofErr w:type="spellStart"/>
      <w:r>
        <w:t>bund</w:t>
      </w:r>
      <w:proofErr w:type="spellEnd"/>
      <w:r>
        <w:t xml:space="preserve"> sie nicht gehalten haben und ich sie zwingen </w:t>
      </w:r>
      <w:proofErr w:type="spellStart"/>
      <w:r>
        <w:t>muste</w:t>
      </w:r>
      <w:proofErr w:type="spellEnd"/>
      <w:r>
        <w:t xml:space="preserve"> / spricht der Herr. Dis </w:t>
      </w:r>
      <w:proofErr w:type="spellStart"/>
      <w:r>
        <w:t>seie</w:t>
      </w:r>
      <w:proofErr w:type="spellEnd"/>
      <w:r>
        <w:t xml:space="preserve"> </w:t>
      </w:r>
      <w:proofErr w:type="spellStart"/>
      <w:r>
        <w:t>kurtz</w:t>
      </w:r>
      <w:proofErr w:type="spellEnd"/>
      <w:r>
        <w:t xml:space="preserve"> und </w:t>
      </w:r>
      <w:proofErr w:type="spellStart"/>
      <w:r>
        <w:t>gutt</w:t>
      </w:r>
      <w:proofErr w:type="spellEnd"/>
      <w:r>
        <w:t xml:space="preserve"> von des Messiah </w:t>
      </w:r>
      <w:proofErr w:type="spellStart"/>
      <w:r>
        <w:t>menscheit</w:t>
      </w:r>
      <w:proofErr w:type="spellEnd"/>
      <w:r>
        <w:t xml:space="preserve"> und </w:t>
      </w:r>
      <w:proofErr w:type="spellStart"/>
      <w:r>
        <w:t>tod</w:t>
      </w:r>
      <w:proofErr w:type="spellEnd"/>
      <w:r>
        <w:t xml:space="preserve"> </w:t>
      </w:r>
      <w:proofErr w:type="spellStart"/>
      <w:r>
        <w:t>gottheit</w:t>
      </w:r>
      <w:proofErr w:type="spellEnd"/>
      <w:r>
        <w:t xml:space="preserve"> und </w:t>
      </w:r>
      <w:proofErr w:type="spellStart"/>
      <w:r>
        <w:t>aufferstehung</w:t>
      </w:r>
      <w:proofErr w:type="spellEnd"/>
      <w:r>
        <w:t xml:space="preserve"> </w:t>
      </w:r>
      <w:proofErr w:type="spellStart"/>
      <w:r>
        <w:t>geweissaget</w:t>
      </w:r>
      <w:proofErr w:type="spellEnd"/>
      <w:r>
        <w:t xml:space="preserve"> / </w:t>
      </w:r>
      <w:proofErr w:type="spellStart"/>
      <w:r>
        <w:t>auff</w:t>
      </w:r>
      <w:proofErr w:type="spellEnd"/>
      <w:r>
        <w:t xml:space="preserve"> das wir </w:t>
      </w:r>
      <w:proofErr w:type="spellStart"/>
      <w:r>
        <w:t>glewben</w:t>
      </w:r>
      <w:proofErr w:type="spellEnd"/>
      <w:r>
        <w:t xml:space="preserve"> / das wir durch sein zeitliches leiden so war vom ewigen leiden </w:t>
      </w:r>
      <w:proofErr w:type="spellStart"/>
      <w:r>
        <w:t>erloeset</w:t>
      </w:r>
      <w:proofErr w:type="spellEnd"/>
      <w:r>
        <w:t xml:space="preserve"> seien als er Gottes und Maria Son ist / und durch sein </w:t>
      </w:r>
      <w:proofErr w:type="spellStart"/>
      <w:r>
        <w:t>aufferstehung</w:t>
      </w:r>
      <w:proofErr w:type="spellEnd"/>
      <w:r>
        <w:t xml:space="preserve"> und </w:t>
      </w:r>
      <w:proofErr w:type="spellStart"/>
      <w:r>
        <w:t>Himelfart</w:t>
      </w:r>
      <w:proofErr w:type="spellEnd"/>
      <w:r>
        <w:t xml:space="preserve"> so war von todten </w:t>
      </w:r>
      <w:proofErr w:type="spellStart"/>
      <w:r>
        <w:t>aufferstehen</w:t>
      </w:r>
      <w:proofErr w:type="spellEnd"/>
      <w:r>
        <w:t xml:space="preserve"> und bei Gott im </w:t>
      </w:r>
      <w:proofErr w:type="spellStart"/>
      <w:r>
        <w:t>Himelreich</w:t>
      </w:r>
      <w:proofErr w:type="spellEnd"/>
      <w:r>
        <w:t xml:space="preserve"> ewigleben / als CHRISTUS von todten </w:t>
      </w:r>
      <w:proofErr w:type="spellStart"/>
      <w:r>
        <w:t>aufferstanden</w:t>
      </w:r>
      <w:proofErr w:type="spellEnd"/>
      <w:r>
        <w:t xml:space="preserve"> ist und zur rechten </w:t>
      </w:r>
      <w:proofErr w:type="spellStart"/>
      <w:r>
        <w:t>hand</w:t>
      </w:r>
      <w:proofErr w:type="spellEnd"/>
      <w:r>
        <w:t xml:space="preserve"> Gottes sitzt </w:t>
      </w:r>
      <w:proofErr w:type="spellStart"/>
      <w:r>
        <w:t>kunfftig</w:t>
      </w:r>
      <w:proofErr w:type="spellEnd"/>
      <w:r>
        <w:t xml:space="preserve"> die lebendigen und todten zurichten. </w:t>
      </w:r>
    </w:p>
    <w:p w14:paraId="02A6C7F6" w14:textId="77777777" w:rsidR="00A07F1F" w:rsidRDefault="00A07F1F" w:rsidP="00A07F1F">
      <w:pPr>
        <w:pStyle w:val="berschrift3"/>
      </w:pPr>
      <w:r>
        <w:t>Widder die Propheten.</w:t>
      </w:r>
    </w:p>
    <w:p w14:paraId="5351E4E9" w14:textId="77777777" w:rsidR="00A07F1F" w:rsidRDefault="00A07F1F" w:rsidP="00A07F1F">
      <w:pPr>
        <w:pStyle w:val="StandardWeb"/>
      </w:pPr>
      <w:r>
        <w:t xml:space="preserve">[i]Mein </w:t>
      </w:r>
      <w:proofErr w:type="spellStart"/>
      <w:r>
        <w:t>hertz</w:t>
      </w:r>
      <w:proofErr w:type="spellEnd"/>
      <w:r>
        <w:t xml:space="preserve"> </w:t>
      </w:r>
      <w:proofErr w:type="spellStart"/>
      <w:r>
        <w:t>wil</w:t>
      </w:r>
      <w:proofErr w:type="spellEnd"/>
      <w:r>
        <w:t xml:space="preserve"> mir in meinem leibe brechen / alle meine </w:t>
      </w:r>
      <w:proofErr w:type="spellStart"/>
      <w:r>
        <w:t>gebeine</w:t>
      </w:r>
      <w:proofErr w:type="spellEnd"/>
      <w:r>
        <w:t xml:space="preserve"> zittern / </w:t>
      </w:r>
      <w:proofErr w:type="spellStart"/>
      <w:r>
        <w:t>mmmir</w:t>
      </w:r>
      <w:proofErr w:type="spellEnd"/>
      <w:r>
        <w:t xml:space="preserve"> ist wie einem </w:t>
      </w:r>
      <w:proofErr w:type="spellStart"/>
      <w:r>
        <w:t>truncken</w:t>
      </w:r>
      <w:proofErr w:type="spellEnd"/>
      <w:r>
        <w:t xml:space="preserve"> Man / und wie einem der vom Wein </w:t>
      </w:r>
      <w:proofErr w:type="spellStart"/>
      <w:r>
        <w:t>daumelt</w:t>
      </w:r>
      <w:proofErr w:type="spellEnd"/>
      <w:r>
        <w:t xml:space="preserve"> / </w:t>
      </w:r>
      <w:proofErr w:type="spellStart"/>
      <w:r>
        <w:t>fur</w:t>
      </w:r>
      <w:proofErr w:type="spellEnd"/>
      <w:r>
        <w:t xml:space="preserve"> dem </w:t>
      </w:r>
      <w:proofErr w:type="spellStart"/>
      <w:r>
        <w:t>Hern</w:t>
      </w:r>
      <w:proofErr w:type="spellEnd"/>
      <w:r>
        <w:t xml:space="preserve"> / und </w:t>
      </w:r>
      <w:proofErr w:type="spellStart"/>
      <w:r>
        <w:t>fur</w:t>
      </w:r>
      <w:proofErr w:type="spellEnd"/>
      <w:r>
        <w:t xml:space="preserve"> seinen heiligen </w:t>
      </w:r>
      <w:proofErr w:type="spellStart"/>
      <w:r>
        <w:t>wortten</w:t>
      </w:r>
      <w:proofErr w:type="spellEnd"/>
      <w:r>
        <w:t xml:space="preserve">. Das das Land so </w:t>
      </w:r>
      <w:proofErr w:type="spellStart"/>
      <w:r>
        <w:t>vol</w:t>
      </w:r>
      <w:proofErr w:type="spellEnd"/>
      <w:r>
        <w:t xml:space="preserve"> Ehebrecher ist / das das Land so </w:t>
      </w:r>
      <w:proofErr w:type="spellStart"/>
      <w:r>
        <w:t>jemerlich</w:t>
      </w:r>
      <w:proofErr w:type="spellEnd"/>
      <w:r>
        <w:t xml:space="preserve"> stehet / das so verflucht ist / und die </w:t>
      </w:r>
      <w:proofErr w:type="spellStart"/>
      <w:r>
        <w:t>Awen</w:t>
      </w:r>
      <w:proofErr w:type="spellEnd"/>
      <w:r>
        <w:t xml:space="preserve"> in der </w:t>
      </w:r>
      <w:proofErr w:type="spellStart"/>
      <w:r>
        <w:t>wusten</w:t>
      </w:r>
      <w:proofErr w:type="spellEnd"/>
      <w:r>
        <w:t xml:space="preserve"> verdorren / und </w:t>
      </w:r>
      <w:proofErr w:type="spellStart"/>
      <w:r>
        <w:t>ir</w:t>
      </w:r>
      <w:proofErr w:type="spellEnd"/>
      <w:r>
        <w:t xml:space="preserve"> leben ist </w:t>
      </w:r>
      <w:proofErr w:type="spellStart"/>
      <w:r>
        <w:t>boese</w:t>
      </w:r>
      <w:proofErr w:type="spellEnd"/>
      <w:r>
        <w:t xml:space="preserve"> / und </w:t>
      </w:r>
      <w:proofErr w:type="spellStart"/>
      <w:r>
        <w:t>ir</w:t>
      </w:r>
      <w:proofErr w:type="spellEnd"/>
      <w:r>
        <w:t xml:space="preserve"> </w:t>
      </w:r>
      <w:proofErr w:type="spellStart"/>
      <w:r>
        <w:t>regiment</w:t>
      </w:r>
      <w:proofErr w:type="spellEnd"/>
      <w:r>
        <w:t xml:space="preserve"> taug nicht. Denn beide Propheten und Priester sind </w:t>
      </w:r>
      <w:proofErr w:type="spellStart"/>
      <w:r>
        <w:t>schelcke</w:t>
      </w:r>
      <w:proofErr w:type="spellEnd"/>
      <w:r>
        <w:t xml:space="preserve"> / und finde auch in meinem Hause </w:t>
      </w:r>
      <w:proofErr w:type="spellStart"/>
      <w:r>
        <w:t>ire</w:t>
      </w:r>
      <w:proofErr w:type="spellEnd"/>
      <w:r>
        <w:t xml:space="preserve"> </w:t>
      </w:r>
      <w:proofErr w:type="spellStart"/>
      <w:r>
        <w:t>boesheit</w:t>
      </w:r>
      <w:proofErr w:type="spellEnd"/>
      <w:r>
        <w:t xml:space="preserve"> / spricht der Herr. </w:t>
      </w:r>
      <w:proofErr w:type="spellStart"/>
      <w:r>
        <w:t>Darumb</w:t>
      </w:r>
      <w:proofErr w:type="spellEnd"/>
      <w:r>
        <w:t xml:space="preserve"> ist </w:t>
      </w:r>
      <w:proofErr w:type="spellStart"/>
      <w:r>
        <w:t>ir</w:t>
      </w:r>
      <w:proofErr w:type="spellEnd"/>
      <w:r>
        <w:t xml:space="preserve"> </w:t>
      </w:r>
      <w:proofErr w:type="spellStart"/>
      <w:r>
        <w:t>wege</w:t>
      </w:r>
      <w:proofErr w:type="spellEnd"/>
      <w:r>
        <w:t xml:space="preserve"> / wie ein glatter weg im finstern / </w:t>
      </w:r>
      <w:proofErr w:type="spellStart"/>
      <w:r>
        <w:t>darauff</w:t>
      </w:r>
      <w:proofErr w:type="spellEnd"/>
      <w:r>
        <w:t xml:space="preserve"> sie </w:t>
      </w:r>
      <w:proofErr w:type="spellStart"/>
      <w:r>
        <w:t>gleitten</w:t>
      </w:r>
      <w:proofErr w:type="spellEnd"/>
      <w:r>
        <w:t xml:space="preserve"> und fallen: denn ich </w:t>
      </w:r>
      <w:proofErr w:type="spellStart"/>
      <w:r>
        <w:t>wil</w:t>
      </w:r>
      <w:proofErr w:type="spellEnd"/>
      <w:r>
        <w:t xml:space="preserve"> </w:t>
      </w:r>
      <w:proofErr w:type="spellStart"/>
      <w:r>
        <w:t>unglueck</w:t>
      </w:r>
      <w:proofErr w:type="spellEnd"/>
      <w:r>
        <w:t xml:space="preserve"> </w:t>
      </w:r>
      <w:proofErr w:type="spellStart"/>
      <w:r>
        <w:t>uber</w:t>
      </w:r>
      <w:proofErr w:type="spellEnd"/>
      <w:r>
        <w:t xml:space="preserve"> sie </w:t>
      </w:r>
      <w:proofErr w:type="spellStart"/>
      <w:r>
        <w:t>komen</w:t>
      </w:r>
      <w:proofErr w:type="spellEnd"/>
      <w:r>
        <w:t xml:space="preserve"> lassen / das </w:t>
      </w:r>
      <w:proofErr w:type="spellStart"/>
      <w:r>
        <w:t>Jar</w:t>
      </w:r>
      <w:proofErr w:type="spellEnd"/>
      <w:r>
        <w:t xml:space="preserve"> </w:t>
      </w:r>
      <w:proofErr w:type="spellStart"/>
      <w:r>
        <w:t>irer</w:t>
      </w:r>
      <w:proofErr w:type="spellEnd"/>
      <w:r>
        <w:t xml:space="preserve"> </w:t>
      </w:r>
      <w:proofErr w:type="spellStart"/>
      <w:r>
        <w:t>heimsuchung</w:t>
      </w:r>
      <w:proofErr w:type="spellEnd"/>
      <w:r>
        <w:t xml:space="preserve"> / spricht der Herr. </w:t>
      </w:r>
    </w:p>
    <w:p w14:paraId="07C78F80" w14:textId="77777777" w:rsidR="00A07F1F" w:rsidRDefault="00A07F1F" w:rsidP="00A07F1F">
      <w:pPr>
        <w:pStyle w:val="StandardWeb"/>
      </w:pPr>
      <w:r>
        <w:t xml:space="preserve">Zwar bei den Propheten zu Samaria </w:t>
      </w:r>
      <w:proofErr w:type="spellStart"/>
      <w:r>
        <w:t>sahe</w:t>
      </w:r>
      <w:proofErr w:type="spellEnd"/>
      <w:r>
        <w:t xml:space="preserve"> ich </w:t>
      </w:r>
      <w:proofErr w:type="spellStart"/>
      <w:r>
        <w:t>torheit</w:t>
      </w:r>
      <w:proofErr w:type="spellEnd"/>
      <w:r>
        <w:t xml:space="preserve"> / das sie </w:t>
      </w:r>
      <w:proofErr w:type="spellStart"/>
      <w:r>
        <w:t>weissageten</w:t>
      </w:r>
      <w:proofErr w:type="spellEnd"/>
      <w:r>
        <w:t xml:space="preserve"> durch Baal / und </w:t>
      </w:r>
      <w:proofErr w:type="spellStart"/>
      <w:r>
        <w:t>verfuereten</w:t>
      </w:r>
      <w:proofErr w:type="spellEnd"/>
      <w:r>
        <w:t xml:space="preserve"> mein </w:t>
      </w:r>
      <w:proofErr w:type="spellStart"/>
      <w:r>
        <w:t>volck</w:t>
      </w:r>
      <w:proofErr w:type="spellEnd"/>
      <w:r>
        <w:t xml:space="preserve"> Israel. Aber bei den Propheten zu Jerusalem </w:t>
      </w:r>
      <w:proofErr w:type="spellStart"/>
      <w:r>
        <w:t>sahe</w:t>
      </w:r>
      <w:proofErr w:type="spellEnd"/>
      <w:r>
        <w:t xml:space="preserve"> ich </w:t>
      </w:r>
      <w:proofErr w:type="spellStart"/>
      <w:r>
        <w:t>grewel</w:t>
      </w:r>
      <w:proofErr w:type="spellEnd"/>
      <w:r>
        <w:t xml:space="preserve"> / wie sie Ehebrechen / und gehen mit </w:t>
      </w:r>
      <w:proofErr w:type="spellStart"/>
      <w:r>
        <w:t>luegen</w:t>
      </w:r>
      <w:proofErr w:type="spellEnd"/>
      <w:r>
        <w:t xml:space="preserve"> </w:t>
      </w:r>
      <w:proofErr w:type="spellStart"/>
      <w:r>
        <w:t>umb</w:t>
      </w:r>
      <w:proofErr w:type="spellEnd"/>
      <w:r>
        <w:t xml:space="preserve"> / und </w:t>
      </w:r>
      <w:proofErr w:type="spellStart"/>
      <w:r>
        <w:t>stercken</w:t>
      </w:r>
      <w:proofErr w:type="spellEnd"/>
      <w:r>
        <w:t xml:space="preserve"> die </w:t>
      </w:r>
      <w:proofErr w:type="spellStart"/>
      <w:r>
        <w:t>boshafftigen</w:t>
      </w:r>
      <w:proofErr w:type="spellEnd"/>
      <w:r>
        <w:t xml:space="preserve"> / </w:t>
      </w:r>
      <w:proofErr w:type="spellStart"/>
      <w:r>
        <w:t>auffdas</w:t>
      </w:r>
      <w:proofErr w:type="spellEnd"/>
      <w:r>
        <w:t xml:space="preserve"> sich ja niemand </w:t>
      </w:r>
      <w:proofErr w:type="spellStart"/>
      <w:r>
        <w:t>bekere</w:t>
      </w:r>
      <w:proofErr w:type="spellEnd"/>
      <w:r>
        <w:t xml:space="preserve"> von seiner </w:t>
      </w:r>
      <w:proofErr w:type="spellStart"/>
      <w:r>
        <w:t>bosheit</w:t>
      </w:r>
      <w:proofErr w:type="spellEnd"/>
      <w:r>
        <w:t xml:space="preserve">: sie sind alle </w:t>
      </w:r>
      <w:proofErr w:type="spellStart"/>
      <w:r>
        <w:t>fur</w:t>
      </w:r>
      <w:proofErr w:type="spellEnd"/>
      <w:r>
        <w:t xml:space="preserve"> mir gleich wie Sodoma / und </w:t>
      </w:r>
      <w:proofErr w:type="spellStart"/>
      <w:r>
        <w:t>ire</w:t>
      </w:r>
      <w:proofErr w:type="spellEnd"/>
      <w:r>
        <w:t xml:space="preserve"> </w:t>
      </w:r>
      <w:proofErr w:type="spellStart"/>
      <w:r>
        <w:t>buerger</w:t>
      </w:r>
      <w:proofErr w:type="spellEnd"/>
      <w:r>
        <w:t xml:space="preserve"> wie Gomorra. </w:t>
      </w:r>
      <w:proofErr w:type="spellStart"/>
      <w:r>
        <w:t>Darumb</w:t>
      </w:r>
      <w:proofErr w:type="spellEnd"/>
      <w:r>
        <w:t xml:space="preserve"> spricht der Herr Zebaoth / von den Propheten also / </w:t>
      </w:r>
      <w:proofErr w:type="spellStart"/>
      <w:r>
        <w:t>sihe</w:t>
      </w:r>
      <w:proofErr w:type="spellEnd"/>
      <w:r>
        <w:t xml:space="preserve"> ich </w:t>
      </w:r>
      <w:proofErr w:type="spellStart"/>
      <w:r>
        <w:t>wil</w:t>
      </w:r>
      <w:proofErr w:type="spellEnd"/>
      <w:r>
        <w:t xml:space="preserve"> sie mit Wermut speisen / und mit Gallen </w:t>
      </w:r>
      <w:proofErr w:type="spellStart"/>
      <w:r>
        <w:t>trencken</w:t>
      </w:r>
      <w:proofErr w:type="spellEnd"/>
      <w:r>
        <w:t xml:space="preserve"> / denn von den Propheten zu Jerusalem </w:t>
      </w:r>
      <w:proofErr w:type="spellStart"/>
      <w:r>
        <w:t>kompt</w:t>
      </w:r>
      <w:proofErr w:type="spellEnd"/>
      <w:r>
        <w:t xml:space="preserve"> Heuchelei aus ins </w:t>
      </w:r>
      <w:proofErr w:type="spellStart"/>
      <w:r>
        <w:t>gantze</w:t>
      </w:r>
      <w:proofErr w:type="spellEnd"/>
      <w:r>
        <w:t xml:space="preserve"> </w:t>
      </w:r>
      <w:proofErr w:type="spellStart"/>
      <w:r>
        <w:t>land</w:t>
      </w:r>
      <w:proofErr w:type="spellEnd"/>
      <w:r>
        <w:t xml:space="preserve">. </w:t>
      </w:r>
    </w:p>
    <w:p w14:paraId="0DD8C53F" w14:textId="77777777" w:rsidR="00A07F1F" w:rsidRDefault="00A07F1F" w:rsidP="00A07F1F">
      <w:pPr>
        <w:pStyle w:val="StandardWeb"/>
      </w:pPr>
      <w:r>
        <w:t xml:space="preserve">So spricht der Herr Zebaoth / gehorcht nicht den </w:t>
      </w:r>
      <w:proofErr w:type="spellStart"/>
      <w:r>
        <w:t>wortten</w:t>
      </w:r>
      <w:proofErr w:type="spellEnd"/>
      <w:r>
        <w:t xml:space="preserve"> der Propheten / so euch weissagen / sie </w:t>
      </w:r>
      <w:proofErr w:type="spellStart"/>
      <w:r>
        <w:t>betriegen</w:t>
      </w:r>
      <w:proofErr w:type="spellEnd"/>
      <w:r>
        <w:t xml:space="preserve"> euch: denn sie predigen </w:t>
      </w:r>
      <w:proofErr w:type="spellStart"/>
      <w:r>
        <w:t>irs</w:t>
      </w:r>
      <w:proofErr w:type="spellEnd"/>
      <w:r>
        <w:t xml:space="preserve"> </w:t>
      </w:r>
      <w:proofErr w:type="spellStart"/>
      <w:r>
        <w:t>hertzen</w:t>
      </w:r>
      <w:proofErr w:type="spellEnd"/>
      <w:r>
        <w:t xml:space="preserve"> </w:t>
      </w:r>
      <w:proofErr w:type="spellStart"/>
      <w:r>
        <w:t>gesicht</w:t>
      </w:r>
      <w:proofErr w:type="spellEnd"/>
      <w:r>
        <w:t xml:space="preserve"> / und nicht aus des </w:t>
      </w:r>
      <w:proofErr w:type="spellStart"/>
      <w:r>
        <w:t>Hern</w:t>
      </w:r>
      <w:proofErr w:type="spellEnd"/>
      <w:r>
        <w:t xml:space="preserve"> munde. Sie sagen denen die mich </w:t>
      </w:r>
      <w:proofErr w:type="spellStart"/>
      <w:r>
        <w:t>lestern</w:t>
      </w:r>
      <w:proofErr w:type="spellEnd"/>
      <w:r>
        <w:t xml:space="preserve"> / der Herr hats gesagt / es wird euch </w:t>
      </w:r>
      <w:proofErr w:type="spellStart"/>
      <w:r>
        <w:t>wolgehen</w:t>
      </w:r>
      <w:proofErr w:type="spellEnd"/>
      <w:r>
        <w:t xml:space="preserve"> / und allen die nach ihres </w:t>
      </w:r>
      <w:proofErr w:type="spellStart"/>
      <w:r>
        <w:t>hertzen</w:t>
      </w:r>
      <w:proofErr w:type="spellEnd"/>
      <w:r>
        <w:t xml:space="preserve"> </w:t>
      </w:r>
      <w:proofErr w:type="spellStart"/>
      <w:r>
        <w:t>duenckel</w:t>
      </w:r>
      <w:proofErr w:type="spellEnd"/>
      <w:r>
        <w:t xml:space="preserve"> wandeln / sagen sie / es wird kein </w:t>
      </w:r>
      <w:proofErr w:type="spellStart"/>
      <w:r>
        <w:t>unglueck</w:t>
      </w:r>
      <w:proofErr w:type="spellEnd"/>
      <w:r>
        <w:t xml:space="preserve"> </w:t>
      </w:r>
      <w:proofErr w:type="spellStart"/>
      <w:r>
        <w:t>uber</w:t>
      </w:r>
      <w:proofErr w:type="spellEnd"/>
      <w:r>
        <w:t xml:space="preserve"> euch </w:t>
      </w:r>
      <w:proofErr w:type="spellStart"/>
      <w:r>
        <w:t>komen</w:t>
      </w:r>
      <w:proofErr w:type="spellEnd"/>
      <w:r>
        <w:t xml:space="preserve">. Denn wer ist im rat des </w:t>
      </w:r>
      <w:proofErr w:type="spellStart"/>
      <w:r>
        <w:t>Hern</w:t>
      </w:r>
      <w:proofErr w:type="spellEnd"/>
      <w:r>
        <w:t xml:space="preserve"> gestanden / der sein </w:t>
      </w:r>
      <w:proofErr w:type="spellStart"/>
      <w:r>
        <w:t>wortt</w:t>
      </w:r>
      <w:proofErr w:type="spellEnd"/>
      <w:r>
        <w:t xml:space="preserve"> gesehen und </w:t>
      </w:r>
      <w:proofErr w:type="spellStart"/>
      <w:r>
        <w:t>gehoeret</w:t>
      </w:r>
      <w:proofErr w:type="spellEnd"/>
      <w:r>
        <w:t xml:space="preserve"> habe: Wer hat sein </w:t>
      </w:r>
      <w:proofErr w:type="spellStart"/>
      <w:r>
        <w:t>wortt</w:t>
      </w:r>
      <w:proofErr w:type="spellEnd"/>
      <w:r>
        <w:t xml:space="preserve"> </w:t>
      </w:r>
      <w:proofErr w:type="spellStart"/>
      <w:r>
        <w:t>vernomen</w:t>
      </w:r>
      <w:proofErr w:type="spellEnd"/>
      <w:r>
        <w:t xml:space="preserve"> und </w:t>
      </w:r>
      <w:proofErr w:type="spellStart"/>
      <w:r>
        <w:t>gehoret</w:t>
      </w:r>
      <w:proofErr w:type="spellEnd"/>
      <w:r>
        <w:t xml:space="preserve">: </w:t>
      </w:r>
    </w:p>
    <w:p w14:paraId="5013A7A6" w14:textId="77777777" w:rsidR="00A07F1F" w:rsidRDefault="00A07F1F" w:rsidP="00A07F1F">
      <w:pPr>
        <w:pStyle w:val="StandardWeb"/>
      </w:pPr>
      <w:proofErr w:type="spellStart"/>
      <w:r>
        <w:t>Sihe</w:t>
      </w:r>
      <w:proofErr w:type="spellEnd"/>
      <w:r>
        <w:t xml:space="preserve"> es wird ein Wetter des </w:t>
      </w:r>
      <w:proofErr w:type="spellStart"/>
      <w:r>
        <w:t>Hern</w:t>
      </w:r>
      <w:proofErr w:type="spellEnd"/>
      <w:r>
        <w:t xml:space="preserve"> mit </w:t>
      </w:r>
      <w:proofErr w:type="spellStart"/>
      <w:r>
        <w:t>grim</w:t>
      </w:r>
      <w:proofErr w:type="spellEnd"/>
      <w:r>
        <w:t xml:space="preserve"> </w:t>
      </w:r>
      <w:proofErr w:type="spellStart"/>
      <w:r>
        <w:t>komen</w:t>
      </w:r>
      <w:proofErr w:type="spellEnd"/>
      <w:r>
        <w:t xml:space="preserve"> / und ein schrecklich </w:t>
      </w:r>
      <w:proofErr w:type="spellStart"/>
      <w:r>
        <w:t>ungewitter</w:t>
      </w:r>
      <w:proofErr w:type="spellEnd"/>
      <w:r>
        <w:t xml:space="preserve"> den gottlosen </w:t>
      </w:r>
      <w:proofErr w:type="spellStart"/>
      <w:r>
        <w:t>auff</w:t>
      </w:r>
      <w:proofErr w:type="spellEnd"/>
      <w:r>
        <w:t xml:space="preserve"> den </w:t>
      </w:r>
      <w:proofErr w:type="spellStart"/>
      <w:r>
        <w:t>Kopff</w:t>
      </w:r>
      <w:proofErr w:type="spellEnd"/>
      <w:r>
        <w:t xml:space="preserve"> fallen. Und des </w:t>
      </w:r>
      <w:proofErr w:type="spellStart"/>
      <w:r>
        <w:t>Hern</w:t>
      </w:r>
      <w:proofErr w:type="spellEnd"/>
      <w:r>
        <w:t xml:space="preserve"> </w:t>
      </w:r>
      <w:proofErr w:type="spellStart"/>
      <w:r>
        <w:t>zorn</w:t>
      </w:r>
      <w:proofErr w:type="spellEnd"/>
      <w:r>
        <w:t xml:space="preserve"> wird nicht nachlassen / bis er thue und ausrichte was er im sinn hat / hernach werdet </w:t>
      </w:r>
      <w:proofErr w:type="spellStart"/>
      <w:r>
        <w:t>irs</w:t>
      </w:r>
      <w:proofErr w:type="spellEnd"/>
      <w:r>
        <w:t xml:space="preserve"> </w:t>
      </w:r>
      <w:proofErr w:type="spellStart"/>
      <w:r>
        <w:t>wol</w:t>
      </w:r>
      <w:proofErr w:type="spellEnd"/>
      <w:r>
        <w:t xml:space="preserve"> </w:t>
      </w:r>
      <w:proofErr w:type="spellStart"/>
      <w:r>
        <w:t>erfaren</w:t>
      </w:r>
      <w:proofErr w:type="spellEnd"/>
      <w:r>
        <w:t xml:space="preserve">. Ich sandte die Propheten nicht / noch </w:t>
      </w:r>
      <w:proofErr w:type="spellStart"/>
      <w:r>
        <w:t>lieffen</w:t>
      </w:r>
      <w:proofErr w:type="spellEnd"/>
      <w:r>
        <w:t xml:space="preserve"> sie / Ich redet nicht zu </w:t>
      </w:r>
      <w:proofErr w:type="spellStart"/>
      <w:r>
        <w:t>inen</w:t>
      </w:r>
      <w:proofErr w:type="spellEnd"/>
      <w:r>
        <w:t xml:space="preserve"> / noch weissagten sie. Denn wo sie bei meinem rat blieben / und </w:t>
      </w:r>
      <w:proofErr w:type="spellStart"/>
      <w:r>
        <w:t>hetten</w:t>
      </w:r>
      <w:proofErr w:type="spellEnd"/>
      <w:r>
        <w:t xml:space="preserve"> meine </w:t>
      </w:r>
      <w:proofErr w:type="spellStart"/>
      <w:r>
        <w:t>wortt</w:t>
      </w:r>
      <w:proofErr w:type="spellEnd"/>
      <w:r>
        <w:t xml:space="preserve"> meinem </w:t>
      </w:r>
      <w:proofErr w:type="spellStart"/>
      <w:r>
        <w:t>volck</w:t>
      </w:r>
      <w:proofErr w:type="spellEnd"/>
      <w:r>
        <w:t xml:space="preserve"> gepredigt / so </w:t>
      </w:r>
      <w:proofErr w:type="spellStart"/>
      <w:r>
        <w:t>hette</w:t>
      </w:r>
      <w:proofErr w:type="spellEnd"/>
      <w:r>
        <w:t xml:space="preserve"> sie </w:t>
      </w:r>
      <w:proofErr w:type="spellStart"/>
      <w:r>
        <w:t>dasselb</w:t>
      </w:r>
      <w:proofErr w:type="spellEnd"/>
      <w:r>
        <w:t xml:space="preserve"> von </w:t>
      </w:r>
      <w:proofErr w:type="spellStart"/>
      <w:r>
        <w:t>irem</w:t>
      </w:r>
      <w:proofErr w:type="spellEnd"/>
      <w:r>
        <w:t xml:space="preserve"> </w:t>
      </w:r>
      <w:proofErr w:type="spellStart"/>
      <w:r>
        <w:t>boesen</w:t>
      </w:r>
      <w:proofErr w:type="spellEnd"/>
      <w:r>
        <w:t xml:space="preserve"> wesen und von </w:t>
      </w:r>
      <w:proofErr w:type="spellStart"/>
      <w:r>
        <w:t>irem</w:t>
      </w:r>
      <w:proofErr w:type="spellEnd"/>
      <w:r>
        <w:t xml:space="preserve"> </w:t>
      </w:r>
      <w:proofErr w:type="spellStart"/>
      <w:r>
        <w:t>bosen</w:t>
      </w:r>
      <w:proofErr w:type="spellEnd"/>
      <w:r>
        <w:t xml:space="preserve"> leben </w:t>
      </w:r>
      <w:proofErr w:type="spellStart"/>
      <w:r>
        <w:t>bekeret</w:t>
      </w:r>
      <w:proofErr w:type="spellEnd"/>
      <w:r>
        <w:t xml:space="preserve">. </w:t>
      </w:r>
    </w:p>
    <w:p w14:paraId="1D137A20" w14:textId="77777777" w:rsidR="00A07F1F" w:rsidRDefault="00A07F1F" w:rsidP="00A07F1F">
      <w:pPr>
        <w:pStyle w:val="StandardWeb"/>
      </w:pPr>
      <w:r>
        <w:t xml:space="preserve">Bin ich nicht ein Gott der nahe ist / spricht der Herr / und nicht ein Gott der ferne </w:t>
      </w:r>
      <w:proofErr w:type="spellStart"/>
      <w:r>
        <w:t>seie</w:t>
      </w:r>
      <w:proofErr w:type="spellEnd"/>
      <w:r>
        <w:t xml:space="preserve">: </w:t>
      </w:r>
      <w:proofErr w:type="spellStart"/>
      <w:r>
        <w:t>Meinstu</w:t>
      </w:r>
      <w:proofErr w:type="spellEnd"/>
      <w:r>
        <w:t xml:space="preserve"> / das sich jemand so heimlich verbergen </w:t>
      </w:r>
      <w:proofErr w:type="spellStart"/>
      <w:r>
        <w:t>konne</w:t>
      </w:r>
      <w:proofErr w:type="spellEnd"/>
      <w:r>
        <w:t xml:space="preserve"> / das ich in nicht sehe: spricht der Herr. Bin </w:t>
      </w:r>
      <w:proofErr w:type="spellStart"/>
      <w:r>
        <w:t>ichs</w:t>
      </w:r>
      <w:proofErr w:type="spellEnd"/>
      <w:r>
        <w:t xml:space="preserve"> nicht / der </w:t>
      </w:r>
      <w:proofErr w:type="spellStart"/>
      <w:r>
        <w:t>Himel</w:t>
      </w:r>
      <w:proofErr w:type="spellEnd"/>
      <w:r>
        <w:t xml:space="preserve"> und Erden </w:t>
      </w:r>
      <w:proofErr w:type="spellStart"/>
      <w:r>
        <w:t>fuellet</w:t>
      </w:r>
      <w:proofErr w:type="spellEnd"/>
      <w:r>
        <w:t xml:space="preserve"> / spricht der Herr: Ich </w:t>
      </w:r>
      <w:proofErr w:type="spellStart"/>
      <w:r>
        <w:t>hoere</w:t>
      </w:r>
      <w:proofErr w:type="spellEnd"/>
      <w:r>
        <w:t xml:space="preserve"> es </w:t>
      </w:r>
      <w:proofErr w:type="spellStart"/>
      <w:r>
        <w:t>wol</w:t>
      </w:r>
      <w:proofErr w:type="spellEnd"/>
      <w:r>
        <w:t xml:space="preserve"> das die Propheten predigen und falsch weissagen in meinem </w:t>
      </w:r>
      <w:proofErr w:type="spellStart"/>
      <w:r>
        <w:t>namen</w:t>
      </w:r>
      <w:proofErr w:type="spellEnd"/>
      <w:r>
        <w:t xml:space="preserve"> / und sprechen / Mir hat </w:t>
      </w:r>
      <w:proofErr w:type="spellStart"/>
      <w:r>
        <w:t>geetreumet</w:t>
      </w:r>
      <w:proofErr w:type="spellEnd"/>
      <w:r>
        <w:t xml:space="preserve"> / mir hat </w:t>
      </w:r>
      <w:proofErr w:type="spellStart"/>
      <w:r>
        <w:t>getreumet</w:t>
      </w:r>
      <w:proofErr w:type="spellEnd"/>
      <w:r>
        <w:t xml:space="preserve">. Wenn wollen doch die Propheten </w:t>
      </w:r>
      <w:proofErr w:type="spellStart"/>
      <w:r>
        <w:t>auffhoeren</w:t>
      </w:r>
      <w:proofErr w:type="spellEnd"/>
      <w:r>
        <w:t xml:space="preserve">: die falsch weissagen / und ihres </w:t>
      </w:r>
      <w:proofErr w:type="spellStart"/>
      <w:r>
        <w:t>hertzen</w:t>
      </w:r>
      <w:proofErr w:type="spellEnd"/>
      <w:r>
        <w:t xml:space="preserve"> </w:t>
      </w:r>
      <w:proofErr w:type="spellStart"/>
      <w:r>
        <w:t>triegerei</w:t>
      </w:r>
      <w:proofErr w:type="spellEnd"/>
      <w:r>
        <w:t xml:space="preserve"> weissagen / und wollen / das mein </w:t>
      </w:r>
      <w:proofErr w:type="spellStart"/>
      <w:r>
        <w:t>volck</w:t>
      </w:r>
      <w:proofErr w:type="spellEnd"/>
      <w:r>
        <w:t xml:space="preserve"> meines namens vergesse </w:t>
      </w:r>
      <w:proofErr w:type="spellStart"/>
      <w:r>
        <w:t>uber</w:t>
      </w:r>
      <w:proofErr w:type="spellEnd"/>
      <w:r>
        <w:t xml:space="preserve"> </w:t>
      </w:r>
      <w:proofErr w:type="spellStart"/>
      <w:r>
        <w:t>iren</w:t>
      </w:r>
      <w:proofErr w:type="spellEnd"/>
      <w:r>
        <w:t xml:space="preserve"> </w:t>
      </w:r>
      <w:proofErr w:type="spellStart"/>
      <w:r>
        <w:t>Treumen</w:t>
      </w:r>
      <w:proofErr w:type="spellEnd"/>
      <w:r>
        <w:t xml:space="preserve"> die einer dem andern predigt: gleich wie </w:t>
      </w:r>
      <w:proofErr w:type="spellStart"/>
      <w:r>
        <w:t>ire</w:t>
      </w:r>
      <w:proofErr w:type="spellEnd"/>
      <w:r>
        <w:t xml:space="preserve"> Vetter meines namens </w:t>
      </w:r>
      <w:proofErr w:type="spellStart"/>
      <w:r>
        <w:t>vergassen</w:t>
      </w:r>
      <w:proofErr w:type="spellEnd"/>
      <w:r>
        <w:t xml:space="preserve"> </w:t>
      </w:r>
      <w:proofErr w:type="spellStart"/>
      <w:r>
        <w:t>uber</w:t>
      </w:r>
      <w:proofErr w:type="spellEnd"/>
      <w:r>
        <w:t xml:space="preserve"> dem Baal. </w:t>
      </w:r>
    </w:p>
    <w:p w14:paraId="0F40E9E8" w14:textId="77777777" w:rsidR="00A07F1F" w:rsidRDefault="00A07F1F" w:rsidP="00A07F1F">
      <w:pPr>
        <w:pStyle w:val="StandardWeb"/>
      </w:pPr>
      <w:r>
        <w:t xml:space="preserve">Ein Prophet der </w:t>
      </w:r>
      <w:proofErr w:type="spellStart"/>
      <w:r>
        <w:t>Treueme</w:t>
      </w:r>
      <w:proofErr w:type="spellEnd"/>
      <w:r>
        <w:t xml:space="preserve"> hat / der predige </w:t>
      </w:r>
      <w:proofErr w:type="spellStart"/>
      <w:r>
        <w:t>treume</w:t>
      </w:r>
      <w:proofErr w:type="spellEnd"/>
      <w:r>
        <w:t xml:space="preserve">: Wer aber mein </w:t>
      </w:r>
      <w:proofErr w:type="spellStart"/>
      <w:r>
        <w:t>Wortt</w:t>
      </w:r>
      <w:proofErr w:type="spellEnd"/>
      <w:r>
        <w:t xml:space="preserve"> hat / der predige mein </w:t>
      </w:r>
      <w:proofErr w:type="spellStart"/>
      <w:r>
        <w:t>Wortt</w:t>
      </w:r>
      <w:proofErr w:type="spellEnd"/>
      <w:r>
        <w:t xml:space="preserve"> recht. Wie reimen sich </w:t>
      </w:r>
      <w:proofErr w:type="spellStart"/>
      <w:r>
        <w:t>Stro</w:t>
      </w:r>
      <w:proofErr w:type="spellEnd"/>
      <w:r>
        <w:t xml:space="preserve"> und </w:t>
      </w:r>
      <w:proofErr w:type="spellStart"/>
      <w:r>
        <w:t>Weitzen</w:t>
      </w:r>
      <w:proofErr w:type="spellEnd"/>
      <w:r>
        <w:t xml:space="preserve"> </w:t>
      </w:r>
      <w:proofErr w:type="spellStart"/>
      <w:r>
        <w:t>zuhauff</w:t>
      </w:r>
      <w:proofErr w:type="spellEnd"/>
      <w:r>
        <w:t xml:space="preserve"> / spricht der Herr: Ist mein </w:t>
      </w:r>
      <w:proofErr w:type="spellStart"/>
      <w:r>
        <w:t>Wortt</w:t>
      </w:r>
      <w:proofErr w:type="spellEnd"/>
      <w:r>
        <w:t xml:space="preserve"> nicht wie ein </w:t>
      </w:r>
      <w:proofErr w:type="spellStart"/>
      <w:r>
        <w:t>fewer</w:t>
      </w:r>
      <w:proofErr w:type="spellEnd"/>
      <w:r>
        <w:t xml:space="preserve"> / spricht der Herr / und wie ein Hamer der Felsen </w:t>
      </w:r>
      <w:proofErr w:type="spellStart"/>
      <w:r>
        <w:t>zuschmeist</w:t>
      </w:r>
      <w:proofErr w:type="spellEnd"/>
      <w:r>
        <w:t xml:space="preserve">: </w:t>
      </w:r>
      <w:proofErr w:type="spellStart"/>
      <w:r>
        <w:t>Darumb</w:t>
      </w:r>
      <w:proofErr w:type="spellEnd"/>
      <w:r>
        <w:t xml:space="preserve"> </w:t>
      </w:r>
      <w:proofErr w:type="spellStart"/>
      <w:r>
        <w:t>sihe</w:t>
      </w:r>
      <w:proofErr w:type="spellEnd"/>
      <w:r>
        <w:t xml:space="preserve"> / ich </w:t>
      </w:r>
      <w:proofErr w:type="spellStart"/>
      <w:r>
        <w:t>wil</w:t>
      </w:r>
      <w:proofErr w:type="spellEnd"/>
      <w:r>
        <w:t xml:space="preserve"> an die Propheten / spricht der Herr / die mein </w:t>
      </w:r>
      <w:proofErr w:type="spellStart"/>
      <w:r>
        <w:t>Wortt</w:t>
      </w:r>
      <w:proofErr w:type="spellEnd"/>
      <w:r>
        <w:t xml:space="preserve"> </w:t>
      </w:r>
      <w:proofErr w:type="spellStart"/>
      <w:r>
        <w:t>stelen</w:t>
      </w:r>
      <w:proofErr w:type="spellEnd"/>
      <w:r>
        <w:t xml:space="preserve"> einer dem andern. </w:t>
      </w:r>
      <w:proofErr w:type="spellStart"/>
      <w:r>
        <w:t>Sihe</w:t>
      </w:r>
      <w:proofErr w:type="spellEnd"/>
      <w:r>
        <w:t xml:space="preserve"> ich </w:t>
      </w:r>
      <w:proofErr w:type="spellStart"/>
      <w:r>
        <w:t>wil</w:t>
      </w:r>
      <w:proofErr w:type="spellEnd"/>
      <w:r>
        <w:t xml:space="preserve"> an die Propheten / spricht der Herr / die </w:t>
      </w:r>
      <w:proofErr w:type="spellStart"/>
      <w:r>
        <w:t>ir</w:t>
      </w:r>
      <w:proofErr w:type="spellEnd"/>
      <w:r>
        <w:t xml:space="preserve"> eigen </w:t>
      </w:r>
      <w:proofErr w:type="spellStart"/>
      <w:r>
        <w:t>wortt</w:t>
      </w:r>
      <w:proofErr w:type="spellEnd"/>
      <w:r>
        <w:t xml:space="preserve"> </w:t>
      </w:r>
      <w:proofErr w:type="spellStart"/>
      <w:r>
        <w:t>fueren</w:t>
      </w:r>
      <w:proofErr w:type="spellEnd"/>
      <w:r>
        <w:t xml:space="preserve"> und sprechen / er hats gesagt. </w:t>
      </w:r>
      <w:proofErr w:type="spellStart"/>
      <w:r>
        <w:t>Sihe</w:t>
      </w:r>
      <w:proofErr w:type="spellEnd"/>
      <w:r>
        <w:t xml:space="preserve"> ich </w:t>
      </w:r>
      <w:proofErr w:type="spellStart"/>
      <w:r>
        <w:t>wil</w:t>
      </w:r>
      <w:proofErr w:type="spellEnd"/>
      <w:r>
        <w:t xml:space="preserve"> an die so falsche </w:t>
      </w:r>
      <w:proofErr w:type="spellStart"/>
      <w:r>
        <w:t>Treueme</w:t>
      </w:r>
      <w:proofErr w:type="spellEnd"/>
      <w:r>
        <w:t xml:space="preserve"> weissagen / spricht der Herr / und predigen dieselben / und </w:t>
      </w:r>
      <w:proofErr w:type="spellStart"/>
      <w:r>
        <w:t>verfueren</w:t>
      </w:r>
      <w:proofErr w:type="spellEnd"/>
      <w:r>
        <w:t xml:space="preserve"> mein </w:t>
      </w:r>
      <w:proofErr w:type="spellStart"/>
      <w:r>
        <w:t>volck</w:t>
      </w:r>
      <w:proofErr w:type="spellEnd"/>
      <w:r>
        <w:t xml:space="preserve"> mit </w:t>
      </w:r>
      <w:proofErr w:type="spellStart"/>
      <w:r>
        <w:t>iren</w:t>
      </w:r>
      <w:proofErr w:type="spellEnd"/>
      <w:r>
        <w:t xml:space="preserve"> </w:t>
      </w:r>
      <w:proofErr w:type="spellStart"/>
      <w:r>
        <w:t>luegen</w:t>
      </w:r>
      <w:proofErr w:type="spellEnd"/>
      <w:r>
        <w:t xml:space="preserve"> und </w:t>
      </w:r>
      <w:proofErr w:type="spellStart"/>
      <w:r>
        <w:t>bosen</w:t>
      </w:r>
      <w:proofErr w:type="spellEnd"/>
      <w:r>
        <w:t xml:space="preserve"> </w:t>
      </w:r>
      <w:proofErr w:type="spellStart"/>
      <w:r>
        <w:t>Teidingen</w:t>
      </w:r>
      <w:proofErr w:type="spellEnd"/>
      <w:r>
        <w:t xml:space="preserve"> / so ich sie doch nicht </w:t>
      </w:r>
      <w:proofErr w:type="spellStart"/>
      <w:r>
        <w:t>gesand</w:t>
      </w:r>
      <w:proofErr w:type="spellEnd"/>
      <w:r>
        <w:t xml:space="preserve"> und </w:t>
      </w:r>
      <w:proofErr w:type="spellStart"/>
      <w:r>
        <w:t>inen</w:t>
      </w:r>
      <w:proofErr w:type="spellEnd"/>
      <w:r>
        <w:t xml:space="preserve"> nichts </w:t>
      </w:r>
      <w:proofErr w:type="spellStart"/>
      <w:r>
        <w:t>befolhen</w:t>
      </w:r>
      <w:proofErr w:type="spellEnd"/>
      <w:r>
        <w:t xml:space="preserve"> habe / und sie auch </w:t>
      </w:r>
      <w:proofErr w:type="spellStart"/>
      <w:r>
        <w:t>disem</w:t>
      </w:r>
      <w:proofErr w:type="spellEnd"/>
      <w:r>
        <w:t xml:space="preserve"> </w:t>
      </w:r>
      <w:proofErr w:type="spellStart"/>
      <w:r>
        <w:t>volck</w:t>
      </w:r>
      <w:proofErr w:type="spellEnd"/>
      <w:r>
        <w:t xml:space="preserve"> nichts </w:t>
      </w:r>
      <w:proofErr w:type="spellStart"/>
      <w:r>
        <w:t>nuetze</w:t>
      </w:r>
      <w:proofErr w:type="spellEnd"/>
      <w:r>
        <w:t xml:space="preserve"> sind / spricht der Herr.[/i] </w:t>
      </w:r>
    </w:p>
    <w:p w14:paraId="485A194F" w14:textId="77777777" w:rsidR="00A07F1F" w:rsidRDefault="00A07F1F" w:rsidP="00A07F1F">
      <w:pPr>
        <w:pStyle w:val="StandardWeb"/>
      </w:pPr>
      <w:r>
        <w:t xml:space="preserve">Aus </w:t>
      </w:r>
      <w:proofErr w:type="spellStart"/>
      <w:r>
        <w:t>disem</w:t>
      </w:r>
      <w:proofErr w:type="spellEnd"/>
      <w:r>
        <w:t xml:space="preserve"> letzten teil last uns </w:t>
      </w:r>
      <w:proofErr w:type="spellStart"/>
      <w:r>
        <w:t>funff</w:t>
      </w:r>
      <w:proofErr w:type="spellEnd"/>
      <w:r>
        <w:t xml:space="preserve"> </w:t>
      </w:r>
      <w:proofErr w:type="spellStart"/>
      <w:r>
        <w:t>lere</w:t>
      </w:r>
      <w:proofErr w:type="spellEnd"/>
      <w:r>
        <w:t xml:space="preserve"> </w:t>
      </w:r>
      <w:proofErr w:type="spellStart"/>
      <w:r>
        <w:t>schepffen</w:t>
      </w:r>
      <w:proofErr w:type="spellEnd"/>
      <w:r>
        <w:t xml:space="preserve"> / und </w:t>
      </w:r>
      <w:proofErr w:type="spellStart"/>
      <w:r>
        <w:t>erzelen</w:t>
      </w:r>
      <w:proofErr w:type="spellEnd"/>
      <w:r>
        <w:t xml:space="preserve"> / erstlich </w:t>
      </w:r>
    </w:p>
    <w:p w14:paraId="4389D619" w14:textId="77777777" w:rsidR="00A07F1F" w:rsidRDefault="00A07F1F" w:rsidP="00A07F1F">
      <w:pPr>
        <w:pStyle w:val="berschrift3"/>
      </w:pPr>
      <w:r>
        <w:t xml:space="preserve">Wie Jeremias </w:t>
      </w:r>
      <w:proofErr w:type="spellStart"/>
      <w:r>
        <w:t>eivert</w:t>
      </w:r>
      <w:proofErr w:type="spellEnd"/>
      <w:r>
        <w:t xml:space="preserve"> und Gott den falschen Propheten in Israel und Juda schrecklich </w:t>
      </w:r>
      <w:proofErr w:type="spellStart"/>
      <w:r>
        <w:t>drewet</w:t>
      </w:r>
      <w:proofErr w:type="spellEnd"/>
      <w:r>
        <w:t>.</w:t>
      </w:r>
    </w:p>
    <w:p w14:paraId="19E7543A" w14:textId="77777777" w:rsidR="00A07F1F" w:rsidRDefault="00A07F1F" w:rsidP="00A07F1F">
      <w:pPr>
        <w:pStyle w:val="StandardWeb"/>
      </w:pPr>
      <w:proofErr w:type="spellStart"/>
      <w:r>
        <w:t>Dise</w:t>
      </w:r>
      <w:proofErr w:type="spellEnd"/>
      <w:r>
        <w:t xml:space="preserve"> </w:t>
      </w:r>
      <w:proofErr w:type="spellStart"/>
      <w:r>
        <w:t>wortt</w:t>
      </w:r>
      <w:proofErr w:type="spellEnd"/>
      <w:r>
        <w:t xml:space="preserve"> (Mein </w:t>
      </w:r>
      <w:proofErr w:type="spellStart"/>
      <w:r>
        <w:t>hertz</w:t>
      </w:r>
      <w:proofErr w:type="spellEnd"/>
      <w:r>
        <w:t xml:space="preserve"> </w:t>
      </w:r>
      <w:proofErr w:type="spellStart"/>
      <w:r>
        <w:t>wil</w:t>
      </w:r>
      <w:proofErr w:type="spellEnd"/>
      <w:r>
        <w:t xml:space="preserve"> mir in meinem leibe brechen / alle meine </w:t>
      </w:r>
      <w:proofErr w:type="spellStart"/>
      <w:r>
        <w:t>gebeine</w:t>
      </w:r>
      <w:proofErr w:type="spellEnd"/>
      <w:r>
        <w:t xml:space="preserve"> zittern / mir ist wie einem </w:t>
      </w:r>
      <w:proofErr w:type="spellStart"/>
      <w:r>
        <w:t>truncken</w:t>
      </w:r>
      <w:proofErr w:type="spellEnd"/>
      <w:r>
        <w:t xml:space="preserve"> Man / und wie einem der vom Wein </w:t>
      </w:r>
      <w:proofErr w:type="spellStart"/>
      <w:r>
        <w:t>daumelt</w:t>
      </w:r>
      <w:proofErr w:type="spellEnd"/>
      <w:r>
        <w:t xml:space="preserve"> / </w:t>
      </w:r>
      <w:proofErr w:type="spellStart"/>
      <w:r>
        <w:t>fur</w:t>
      </w:r>
      <w:proofErr w:type="spellEnd"/>
      <w:r>
        <w:t xml:space="preserve"> dem </w:t>
      </w:r>
      <w:proofErr w:type="spellStart"/>
      <w:r>
        <w:t>Hern</w:t>
      </w:r>
      <w:proofErr w:type="spellEnd"/>
      <w:r>
        <w:t xml:space="preserve"> und </w:t>
      </w:r>
      <w:proofErr w:type="spellStart"/>
      <w:r>
        <w:t>fur</w:t>
      </w:r>
      <w:proofErr w:type="spellEnd"/>
      <w:r>
        <w:t xml:space="preserve"> seinen heiligen </w:t>
      </w:r>
      <w:proofErr w:type="spellStart"/>
      <w:r>
        <w:t>wortten</w:t>
      </w:r>
      <w:proofErr w:type="spellEnd"/>
      <w:r>
        <w:t xml:space="preserve">) beschreibet er seinen </w:t>
      </w:r>
      <w:proofErr w:type="spellStart"/>
      <w:r>
        <w:t>grossen</w:t>
      </w:r>
      <w:proofErr w:type="spellEnd"/>
      <w:r>
        <w:t xml:space="preserve"> </w:t>
      </w:r>
      <w:proofErr w:type="spellStart"/>
      <w:r>
        <w:t>Eiver</w:t>
      </w:r>
      <w:proofErr w:type="spellEnd"/>
      <w:r>
        <w:t xml:space="preserve"> </w:t>
      </w:r>
      <w:proofErr w:type="spellStart"/>
      <w:r>
        <w:t>umb</w:t>
      </w:r>
      <w:proofErr w:type="spellEnd"/>
      <w:r>
        <w:t xml:space="preserve"> Gottes </w:t>
      </w:r>
      <w:proofErr w:type="spellStart"/>
      <w:r>
        <w:t>wortt</w:t>
      </w:r>
      <w:proofErr w:type="spellEnd"/>
      <w:r>
        <w:t xml:space="preserve"> / und zeiget an durch </w:t>
      </w:r>
      <w:proofErr w:type="spellStart"/>
      <w:r>
        <w:t>leipliche</w:t>
      </w:r>
      <w:proofErr w:type="spellEnd"/>
      <w:r>
        <w:t xml:space="preserve"> </w:t>
      </w:r>
      <w:proofErr w:type="spellStart"/>
      <w:r>
        <w:t>gleichnis</w:t>
      </w:r>
      <w:proofErr w:type="spellEnd"/>
      <w:r>
        <w:t xml:space="preserve"> der </w:t>
      </w:r>
      <w:proofErr w:type="spellStart"/>
      <w:r>
        <w:t>betruebeten</w:t>
      </w:r>
      <w:proofErr w:type="spellEnd"/>
      <w:r>
        <w:t xml:space="preserve"> und </w:t>
      </w:r>
      <w:proofErr w:type="spellStart"/>
      <w:r>
        <w:t>trunckenen</w:t>
      </w:r>
      <w:proofErr w:type="spellEnd"/>
      <w:r>
        <w:t xml:space="preserve"> / sein </w:t>
      </w:r>
      <w:proofErr w:type="spellStart"/>
      <w:r>
        <w:t>grosses</w:t>
      </w:r>
      <w:proofErr w:type="spellEnd"/>
      <w:r>
        <w:t xml:space="preserve"> </w:t>
      </w:r>
      <w:proofErr w:type="spellStart"/>
      <w:r>
        <w:t>hertzeleid</w:t>
      </w:r>
      <w:proofErr w:type="spellEnd"/>
      <w:r>
        <w:t xml:space="preserve"> das er </w:t>
      </w:r>
      <w:proofErr w:type="spellStart"/>
      <w:r>
        <w:t>teglich</w:t>
      </w:r>
      <w:proofErr w:type="spellEnd"/>
      <w:r>
        <w:t xml:space="preserve"> hat / wenn er </w:t>
      </w:r>
      <w:proofErr w:type="spellStart"/>
      <w:r>
        <w:t>hoeren</w:t>
      </w:r>
      <w:proofErr w:type="spellEnd"/>
      <w:r>
        <w:t xml:space="preserve"> </w:t>
      </w:r>
      <w:proofErr w:type="spellStart"/>
      <w:r>
        <w:t>mus</w:t>
      </w:r>
      <w:proofErr w:type="spellEnd"/>
      <w:r>
        <w:t xml:space="preserve"> das falsche Propheten und </w:t>
      </w:r>
      <w:proofErr w:type="spellStart"/>
      <w:r>
        <w:t>tyrannen</w:t>
      </w:r>
      <w:proofErr w:type="spellEnd"/>
      <w:r>
        <w:t xml:space="preserve"> die </w:t>
      </w:r>
      <w:proofErr w:type="spellStart"/>
      <w:r>
        <w:t>gerechtickeit</w:t>
      </w:r>
      <w:proofErr w:type="spellEnd"/>
      <w:r>
        <w:t xml:space="preserve"> des </w:t>
      </w:r>
      <w:proofErr w:type="spellStart"/>
      <w:r>
        <w:t>glawbens</w:t>
      </w:r>
      <w:proofErr w:type="spellEnd"/>
      <w:r>
        <w:t xml:space="preserve"> verachten und einen andern </w:t>
      </w:r>
      <w:proofErr w:type="spellStart"/>
      <w:r>
        <w:t>wege</w:t>
      </w:r>
      <w:proofErr w:type="spellEnd"/>
      <w:r>
        <w:t xml:space="preserve"> zum </w:t>
      </w:r>
      <w:proofErr w:type="spellStart"/>
      <w:r>
        <w:t>Himelreich</w:t>
      </w:r>
      <w:proofErr w:type="spellEnd"/>
      <w:r>
        <w:t xml:space="preserve"> weisen denn CHRISTUM: wie Ps. 69. CHRISTUS auch </w:t>
      </w:r>
      <w:proofErr w:type="spellStart"/>
      <w:r>
        <w:t>eiverte</w:t>
      </w:r>
      <w:proofErr w:type="spellEnd"/>
      <w:r>
        <w:t xml:space="preserve"> und sprach Ich </w:t>
      </w:r>
      <w:proofErr w:type="spellStart"/>
      <w:r>
        <w:t>eivere</w:t>
      </w:r>
      <w:proofErr w:type="spellEnd"/>
      <w:r>
        <w:t xml:space="preserve"> mich </w:t>
      </w:r>
      <w:proofErr w:type="spellStart"/>
      <w:r>
        <w:t>schir</w:t>
      </w:r>
      <w:proofErr w:type="spellEnd"/>
      <w:r>
        <w:t xml:space="preserve"> </w:t>
      </w:r>
      <w:proofErr w:type="spellStart"/>
      <w:r>
        <w:t>zutod</w:t>
      </w:r>
      <w:proofErr w:type="spellEnd"/>
      <w:r>
        <w:t xml:space="preserve"> </w:t>
      </w:r>
      <w:proofErr w:type="spellStart"/>
      <w:r>
        <w:t>umb</w:t>
      </w:r>
      <w:proofErr w:type="spellEnd"/>
      <w:r>
        <w:t xml:space="preserve"> dein Haus. Die </w:t>
      </w:r>
      <w:proofErr w:type="spellStart"/>
      <w:r>
        <w:t>ursach</w:t>
      </w:r>
      <w:proofErr w:type="spellEnd"/>
      <w:r>
        <w:t xml:space="preserve"> aber solches </w:t>
      </w:r>
      <w:proofErr w:type="spellStart"/>
      <w:r>
        <w:t>eivers</w:t>
      </w:r>
      <w:proofErr w:type="spellEnd"/>
      <w:r>
        <w:t xml:space="preserve"> druckt er aus mit </w:t>
      </w:r>
      <w:proofErr w:type="spellStart"/>
      <w:r>
        <w:t>disen</w:t>
      </w:r>
      <w:proofErr w:type="spellEnd"/>
      <w:r>
        <w:t xml:space="preserve"> </w:t>
      </w:r>
      <w:proofErr w:type="spellStart"/>
      <w:r>
        <w:t>wortten</w:t>
      </w:r>
      <w:proofErr w:type="spellEnd"/>
      <w:r>
        <w:t xml:space="preserve"> (das das </w:t>
      </w:r>
      <w:proofErr w:type="spellStart"/>
      <w:r>
        <w:t>land</w:t>
      </w:r>
      <w:proofErr w:type="spellEnd"/>
      <w:r>
        <w:t xml:space="preserve"> so </w:t>
      </w:r>
      <w:proofErr w:type="spellStart"/>
      <w:r>
        <w:t>vol</w:t>
      </w:r>
      <w:proofErr w:type="spellEnd"/>
      <w:r>
        <w:t xml:space="preserve"> Ehebrecher ist / das das </w:t>
      </w:r>
      <w:proofErr w:type="spellStart"/>
      <w:r>
        <w:t>land</w:t>
      </w:r>
      <w:proofErr w:type="spellEnd"/>
      <w:r>
        <w:t xml:space="preserve"> so </w:t>
      </w:r>
      <w:proofErr w:type="spellStart"/>
      <w:r>
        <w:t>jemerlich</w:t>
      </w:r>
      <w:proofErr w:type="spellEnd"/>
      <w:r>
        <w:t xml:space="preserve"> stehet / das so verflucht ist / und die </w:t>
      </w:r>
      <w:proofErr w:type="spellStart"/>
      <w:r>
        <w:t>Awen</w:t>
      </w:r>
      <w:proofErr w:type="spellEnd"/>
      <w:r>
        <w:t xml:space="preserve"> in der </w:t>
      </w:r>
      <w:proofErr w:type="spellStart"/>
      <w:r>
        <w:t>wuesten</w:t>
      </w:r>
      <w:proofErr w:type="spellEnd"/>
      <w:r>
        <w:t xml:space="preserve"> verdorren / und </w:t>
      </w:r>
      <w:proofErr w:type="spellStart"/>
      <w:r>
        <w:t>ir</w:t>
      </w:r>
      <w:proofErr w:type="spellEnd"/>
      <w:r>
        <w:t xml:space="preserve"> leben ist </w:t>
      </w:r>
      <w:proofErr w:type="spellStart"/>
      <w:r>
        <w:t>boese</w:t>
      </w:r>
      <w:proofErr w:type="spellEnd"/>
      <w:r>
        <w:t xml:space="preserve"> / und </w:t>
      </w:r>
      <w:proofErr w:type="spellStart"/>
      <w:r>
        <w:t>ire</w:t>
      </w:r>
      <w:proofErr w:type="spellEnd"/>
      <w:r>
        <w:t xml:space="preserve"> </w:t>
      </w:r>
      <w:proofErr w:type="spellStart"/>
      <w:r>
        <w:t>regiment</w:t>
      </w:r>
      <w:proofErr w:type="spellEnd"/>
      <w:r>
        <w:t xml:space="preserve"> tauge nichts: denn beide Propheten und Priester sind </w:t>
      </w:r>
      <w:proofErr w:type="spellStart"/>
      <w:r>
        <w:t>schelcke</w:t>
      </w:r>
      <w:proofErr w:type="spellEnd"/>
      <w:r>
        <w:t xml:space="preserve"> / und finde auch in meinem Hause </w:t>
      </w:r>
      <w:proofErr w:type="spellStart"/>
      <w:r>
        <w:t>ire</w:t>
      </w:r>
      <w:proofErr w:type="spellEnd"/>
      <w:r>
        <w:t xml:space="preserve"> </w:t>
      </w:r>
      <w:proofErr w:type="spellStart"/>
      <w:r>
        <w:t>bosheit</w:t>
      </w:r>
      <w:proofErr w:type="spellEnd"/>
      <w:r>
        <w:t xml:space="preserve"> / spricht der Herr) </w:t>
      </w:r>
      <w:proofErr w:type="spellStart"/>
      <w:r>
        <w:t>wil</w:t>
      </w:r>
      <w:proofErr w:type="spellEnd"/>
      <w:r>
        <w:t xml:space="preserve"> in der Summa </w:t>
      </w:r>
      <w:proofErr w:type="spellStart"/>
      <w:r>
        <w:t>leren</w:t>
      </w:r>
      <w:proofErr w:type="spellEnd"/>
      <w:r>
        <w:t xml:space="preserve"> / das weder das geistlich Priesterthum nach dem Levitischen recht / noch das weltlich </w:t>
      </w:r>
      <w:proofErr w:type="spellStart"/>
      <w:r>
        <w:t>Koenigreich</w:t>
      </w:r>
      <w:proofErr w:type="spellEnd"/>
      <w:r>
        <w:t xml:space="preserve"> nach dem andern </w:t>
      </w:r>
      <w:proofErr w:type="spellStart"/>
      <w:r>
        <w:t>gesetz</w:t>
      </w:r>
      <w:proofErr w:type="spellEnd"/>
      <w:r>
        <w:t xml:space="preserve"> Mosi Deut. 17. </w:t>
      </w:r>
      <w:proofErr w:type="spellStart"/>
      <w:r>
        <w:t>regiret</w:t>
      </w:r>
      <w:proofErr w:type="spellEnd"/>
      <w:r>
        <w:t xml:space="preserve"> worden / durch welche </w:t>
      </w:r>
      <w:proofErr w:type="spellStart"/>
      <w:r>
        <w:t>kranckheit</w:t>
      </w:r>
      <w:proofErr w:type="spellEnd"/>
      <w:r>
        <w:t xml:space="preserve"> des </w:t>
      </w:r>
      <w:proofErr w:type="spellStart"/>
      <w:r>
        <w:t>heupts</w:t>
      </w:r>
      <w:proofErr w:type="spellEnd"/>
      <w:r>
        <w:t xml:space="preserve"> alle gliedere des </w:t>
      </w:r>
      <w:proofErr w:type="spellStart"/>
      <w:r>
        <w:t>leibes</w:t>
      </w:r>
      <w:proofErr w:type="spellEnd"/>
      <w:r>
        <w:t xml:space="preserve"> schwach wurden. Wie er durch Ehebrecher / sonderlich verstanden </w:t>
      </w:r>
      <w:proofErr w:type="spellStart"/>
      <w:r>
        <w:t>wil</w:t>
      </w:r>
      <w:proofErr w:type="spellEnd"/>
      <w:r>
        <w:t xml:space="preserve"> haben </w:t>
      </w:r>
      <w:proofErr w:type="spellStart"/>
      <w:r>
        <w:t>falschelerer</w:t>
      </w:r>
      <w:proofErr w:type="spellEnd"/>
      <w:r>
        <w:t xml:space="preserve"> die da machen das man von Gotts </w:t>
      </w:r>
      <w:proofErr w:type="spellStart"/>
      <w:r>
        <w:t>wortt</w:t>
      </w:r>
      <w:proofErr w:type="spellEnd"/>
      <w:r>
        <w:t xml:space="preserve"> </w:t>
      </w:r>
      <w:proofErr w:type="spellStart"/>
      <w:r>
        <w:t>auff</w:t>
      </w:r>
      <w:proofErr w:type="spellEnd"/>
      <w:r>
        <w:t xml:space="preserve"> </w:t>
      </w:r>
      <w:proofErr w:type="spellStart"/>
      <w:r>
        <w:t>menschenlere</w:t>
      </w:r>
      <w:proofErr w:type="spellEnd"/>
      <w:r>
        <w:t xml:space="preserve"> </w:t>
      </w:r>
      <w:proofErr w:type="spellStart"/>
      <w:r>
        <w:t>fellet</w:t>
      </w:r>
      <w:proofErr w:type="spellEnd"/>
      <w:r>
        <w:t xml:space="preserve">: wie ein Ehebrecher seine </w:t>
      </w:r>
      <w:proofErr w:type="spellStart"/>
      <w:r>
        <w:t>Frauwen</w:t>
      </w:r>
      <w:proofErr w:type="spellEnd"/>
      <w:r>
        <w:t xml:space="preserve"> lest und mit </w:t>
      </w:r>
      <w:proofErr w:type="spellStart"/>
      <w:r>
        <w:t>eienr</w:t>
      </w:r>
      <w:proofErr w:type="spellEnd"/>
      <w:r>
        <w:t xml:space="preserve"> andern </w:t>
      </w:r>
      <w:proofErr w:type="spellStart"/>
      <w:r>
        <w:t>bulet</w:t>
      </w:r>
      <w:proofErr w:type="spellEnd"/>
      <w:r>
        <w:t xml:space="preserve">: Also </w:t>
      </w:r>
      <w:proofErr w:type="spellStart"/>
      <w:r>
        <w:t>wil</w:t>
      </w:r>
      <w:proofErr w:type="spellEnd"/>
      <w:r>
        <w:t xml:space="preserve"> er durch </w:t>
      </w:r>
      <w:proofErr w:type="spellStart"/>
      <w:r>
        <w:t>jemerlich</w:t>
      </w:r>
      <w:proofErr w:type="spellEnd"/>
      <w:r>
        <w:t xml:space="preserve"> stehen und verdorren des </w:t>
      </w:r>
      <w:proofErr w:type="spellStart"/>
      <w:r>
        <w:t>landes</w:t>
      </w:r>
      <w:proofErr w:type="spellEnd"/>
      <w:r>
        <w:t xml:space="preserve"> / sehen in die </w:t>
      </w:r>
      <w:proofErr w:type="spellStart"/>
      <w:r>
        <w:t>thewrung</w:t>
      </w:r>
      <w:proofErr w:type="spellEnd"/>
      <w:r>
        <w:t xml:space="preserve"> davon </w:t>
      </w:r>
      <w:proofErr w:type="spellStart"/>
      <w:r>
        <w:t>Jere</w:t>
      </w:r>
      <w:proofErr w:type="spellEnd"/>
      <w:r>
        <w:t xml:space="preserve">. 14. so der falschen Propheten halben </w:t>
      </w:r>
      <w:proofErr w:type="spellStart"/>
      <w:r>
        <w:t>uber</w:t>
      </w:r>
      <w:proofErr w:type="spellEnd"/>
      <w:r>
        <w:t xml:space="preserve"> das </w:t>
      </w:r>
      <w:proofErr w:type="spellStart"/>
      <w:r>
        <w:t>land</w:t>
      </w:r>
      <w:proofErr w:type="spellEnd"/>
      <w:r>
        <w:t xml:space="preserve"> kam. Das er spricht (auch in meinem hause) zeiget an / das Gott sonderlich den </w:t>
      </w:r>
      <w:proofErr w:type="spellStart"/>
      <w:r>
        <w:t>ungnedig</w:t>
      </w:r>
      <w:proofErr w:type="spellEnd"/>
      <w:r>
        <w:t xml:space="preserve"> sein wolle / die im </w:t>
      </w:r>
      <w:proofErr w:type="spellStart"/>
      <w:r>
        <w:t>Ampt</w:t>
      </w:r>
      <w:proofErr w:type="spellEnd"/>
      <w:r>
        <w:t xml:space="preserve"> Gottes </w:t>
      </w:r>
      <w:proofErr w:type="spellStart"/>
      <w:r>
        <w:t>ubelthetter</w:t>
      </w:r>
      <w:proofErr w:type="spellEnd"/>
      <w:r>
        <w:t xml:space="preserve"> sind. </w:t>
      </w:r>
      <w:proofErr w:type="spellStart"/>
      <w:r>
        <w:t>Drumb</w:t>
      </w:r>
      <w:proofErr w:type="spellEnd"/>
      <w:r>
        <w:t xml:space="preserve"> </w:t>
      </w:r>
      <w:proofErr w:type="spellStart"/>
      <w:r>
        <w:t>wil</w:t>
      </w:r>
      <w:proofErr w:type="spellEnd"/>
      <w:r>
        <w:t xml:space="preserve"> er auch </w:t>
      </w:r>
      <w:proofErr w:type="spellStart"/>
      <w:r>
        <w:t>inen</w:t>
      </w:r>
      <w:proofErr w:type="spellEnd"/>
      <w:r>
        <w:t xml:space="preserve"> mit </w:t>
      </w:r>
      <w:proofErr w:type="spellStart"/>
      <w:r>
        <w:t>disen</w:t>
      </w:r>
      <w:proofErr w:type="spellEnd"/>
      <w:r>
        <w:t xml:space="preserve"> </w:t>
      </w:r>
      <w:proofErr w:type="spellStart"/>
      <w:r>
        <w:t>wortten</w:t>
      </w:r>
      <w:proofErr w:type="spellEnd"/>
      <w:r>
        <w:t xml:space="preserve"> (</w:t>
      </w:r>
      <w:proofErr w:type="spellStart"/>
      <w:r>
        <w:t>drumb</w:t>
      </w:r>
      <w:proofErr w:type="spellEnd"/>
      <w:r>
        <w:t xml:space="preserve"> ist </w:t>
      </w:r>
      <w:proofErr w:type="spellStart"/>
      <w:r>
        <w:t>ir</w:t>
      </w:r>
      <w:proofErr w:type="spellEnd"/>
      <w:r>
        <w:t xml:space="preserve"> </w:t>
      </w:r>
      <w:proofErr w:type="spellStart"/>
      <w:r>
        <w:t>wege</w:t>
      </w:r>
      <w:proofErr w:type="spellEnd"/>
      <w:r>
        <w:t xml:space="preserve"> / wie ein glatter weg im finstern </w:t>
      </w:r>
      <w:proofErr w:type="spellStart"/>
      <w:r>
        <w:t>darauff</w:t>
      </w:r>
      <w:proofErr w:type="spellEnd"/>
      <w:r>
        <w:t xml:space="preserve"> sie </w:t>
      </w:r>
      <w:proofErr w:type="spellStart"/>
      <w:r>
        <w:t>gleitten</w:t>
      </w:r>
      <w:proofErr w:type="spellEnd"/>
      <w:r>
        <w:t xml:space="preserve"> und fallen: denn ich </w:t>
      </w:r>
      <w:proofErr w:type="spellStart"/>
      <w:r>
        <w:t>wil</w:t>
      </w:r>
      <w:proofErr w:type="spellEnd"/>
      <w:r>
        <w:t xml:space="preserve"> </w:t>
      </w:r>
      <w:proofErr w:type="spellStart"/>
      <w:r>
        <w:t>unglueck</w:t>
      </w:r>
      <w:proofErr w:type="spellEnd"/>
      <w:r>
        <w:t xml:space="preserve"> </w:t>
      </w:r>
      <w:proofErr w:type="spellStart"/>
      <w:r>
        <w:t>uber</w:t>
      </w:r>
      <w:proofErr w:type="spellEnd"/>
      <w:r>
        <w:t xml:space="preserve"> sie </w:t>
      </w:r>
      <w:proofErr w:type="spellStart"/>
      <w:r>
        <w:t>komen</w:t>
      </w:r>
      <w:proofErr w:type="spellEnd"/>
      <w:r>
        <w:t xml:space="preserve"> lassen das </w:t>
      </w:r>
      <w:proofErr w:type="spellStart"/>
      <w:r>
        <w:t>jarre</w:t>
      </w:r>
      <w:proofErr w:type="spellEnd"/>
      <w:r>
        <w:t xml:space="preserve"> </w:t>
      </w:r>
      <w:proofErr w:type="spellStart"/>
      <w:r>
        <w:t>irer</w:t>
      </w:r>
      <w:proofErr w:type="spellEnd"/>
      <w:r>
        <w:t xml:space="preserve"> </w:t>
      </w:r>
      <w:proofErr w:type="spellStart"/>
      <w:r>
        <w:t>heimsuchung</w:t>
      </w:r>
      <w:proofErr w:type="spellEnd"/>
      <w:r>
        <w:t xml:space="preserve">: spricht der Herr) </w:t>
      </w:r>
      <w:proofErr w:type="spellStart"/>
      <w:r>
        <w:t>gedrewet</w:t>
      </w:r>
      <w:proofErr w:type="spellEnd"/>
      <w:r>
        <w:t xml:space="preserve"> haben / mit dem </w:t>
      </w:r>
      <w:proofErr w:type="spellStart"/>
      <w:r>
        <w:t>kunfftigen</w:t>
      </w:r>
      <w:proofErr w:type="spellEnd"/>
      <w:r>
        <w:t xml:space="preserve"> </w:t>
      </w:r>
      <w:proofErr w:type="spellStart"/>
      <w:r>
        <w:t>unglueck</w:t>
      </w:r>
      <w:proofErr w:type="spellEnd"/>
      <w:r>
        <w:t xml:space="preserve"> und dem Babylonischen </w:t>
      </w:r>
      <w:proofErr w:type="spellStart"/>
      <w:r>
        <w:t>gefengnis</w:t>
      </w:r>
      <w:proofErr w:type="spellEnd"/>
      <w:r>
        <w:t xml:space="preserve"> / das sie </w:t>
      </w:r>
      <w:proofErr w:type="spellStart"/>
      <w:r>
        <w:t>zulohn</w:t>
      </w:r>
      <w:proofErr w:type="spellEnd"/>
      <w:r>
        <w:t xml:space="preserve"> </w:t>
      </w:r>
      <w:proofErr w:type="spellStart"/>
      <w:r>
        <w:t>irer</w:t>
      </w:r>
      <w:proofErr w:type="spellEnd"/>
      <w:r>
        <w:t xml:space="preserve"> </w:t>
      </w:r>
      <w:proofErr w:type="spellStart"/>
      <w:r>
        <w:t>verfuerung</w:t>
      </w:r>
      <w:proofErr w:type="spellEnd"/>
      <w:r>
        <w:t xml:space="preserve"> und </w:t>
      </w:r>
      <w:proofErr w:type="spellStart"/>
      <w:r>
        <w:t>unbusfertickeit</w:t>
      </w:r>
      <w:proofErr w:type="spellEnd"/>
      <w:r>
        <w:t xml:space="preserve"> haben sollen. Wenn es </w:t>
      </w:r>
      <w:proofErr w:type="spellStart"/>
      <w:r>
        <w:t>wol</w:t>
      </w:r>
      <w:proofErr w:type="spellEnd"/>
      <w:r>
        <w:t xml:space="preserve"> zugehet / sind die falschen Propheten zumal </w:t>
      </w:r>
      <w:proofErr w:type="spellStart"/>
      <w:r>
        <w:t>stoltz</w:t>
      </w:r>
      <w:proofErr w:type="spellEnd"/>
      <w:r>
        <w:t xml:space="preserve"> / </w:t>
      </w:r>
      <w:proofErr w:type="spellStart"/>
      <w:r>
        <w:t>rhuemen</w:t>
      </w:r>
      <w:proofErr w:type="spellEnd"/>
      <w:r>
        <w:t xml:space="preserve"> sich </w:t>
      </w:r>
      <w:proofErr w:type="spellStart"/>
      <w:r>
        <w:t>fur</w:t>
      </w:r>
      <w:proofErr w:type="spellEnd"/>
      <w:r>
        <w:t xml:space="preserve"> dem </w:t>
      </w:r>
      <w:proofErr w:type="spellStart"/>
      <w:r>
        <w:t>einfaltigen</w:t>
      </w:r>
      <w:proofErr w:type="spellEnd"/>
      <w:r>
        <w:t xml:space="preserve"> </w:t>
      </w:r>
      <w:proofErr w:type="spellStart"/>
      <w:r>
        <w:t>Pubel</w:t>
      </w:r>
      <w:proofErr w:type="spellEnd"/>
      <w:r>
        <w:t xml:space="preserve"> es </w:t>
      </w:r>
      <w:proofErr w:type="spellStart"/>
      <w:r>
        <w:t>seie</w:t>
      </w:r>
      <w:proofErr w:type="spellEnd"/>
      <w:r>
        <w:t xml:space="preserve"> das </w:t>
      </w:r>
      <w:proofErr w:type="spellStart"/>
      <w:r>
        <w:t>ware</w:t>
      </w:r>
      <w:proofErr w:type="spellEnd"/>
      <w:r>
        <w:t xml:space="preserve"> Gottes </w:t>
      </w:r>
      <w:proofErr w:type="spellStart"/>
      <w:r>
        <w:t>wortt</w:t>
      </w:r>
      <w:proofErr w:type="spellEnd"/>
      <w:r>
        <w:t xml:space="preserve"> das sie predigen / aber in not und </w:t>
      </w:r>
      <w:proofErr w:type="spellStart"/>
      <w:r>
        <w:t>tod</w:t>
      </w:r>
      <w:proofErr w:type="spellEnd"/>
      <w:r>
        <w:t xml:space="preserve"> </w:t>
      </w:r>
      <w:proofErr w:type="spellStart"/>
      <w:r>
        <w:t>versincken</w:t>
      </w:r>
      <w:proofErr w:type="spellEnd"/>
      <w:r>
        <w:t xml:space="preserve"> und </w:t>
      </w:r>
      <w:proofErr w:type="spellStart"/>
      <w:r>
        <w:t>ertrincken</w:t>
      </w:r>
      <w:proofErr w:type="spellEnd"/>
      <w:r>
        <w:t xml:space="preserve"> sie mit </w:t>
      </w:r>
      <w:proofErr w:type="spellStart"/>
      <w:r>
        <w:t>iren</w:t>
      </w:r>
      <w:proofErr w:type="spellEnd"/>
      <w:r>
        <w:t xml:space="preserve"> </w:t>
      </w:r>
      <w:proofErr w:type="spellStart"/>
      <w:r>
        <w:t>menschenleren</w:t>
      </w:r>
      <w:proofErr w:type="spellEnd"/>
      <w:r>
        <w:t xml:space="preserve">. </w:t>
      </w:r>
    </w:p>
    <w:p w14:paraId="5A96F210" w14:textId="77777777" w:rsidR="00A07F1F" w:rsidRDefault="00A07F1F" w:rsidP="00A07F1F">
      <w:pPr>
        <w:pStyle w:val="berschrift3"/>
      </w:pPr>
      <w:r>
        <w:t xml:space="preserve">Von der Propheten in Israel und Juda </w:t>
      </w:r>
      <w:proofErr w:type="spellStart"/>
      <w:r>
        <w:t>Suend</w:t>
      </w:r>
      <w:proofErr w:type="spellEnd"/>
      <w:r>
        <w:t xml:space="preserve"> und Straffe.</w:t>
      </w:r>
    </w:p>
    <w:p w14:paraId="6BD1241B" w14:textId="77777777" w:rsidR="00A07F1F" w:rsidRDefault="00A07F1F" w:rsidP="00A07F1F">
      <w:pPr>
        <w:pStyle w:val="StandardWeb"/>
      </w:pPr>
      <w:r>
        <w:t xml:space="preserve">Die Propheten zu Samaria / sind die im reich Israel: welche die </w:t>
      </w:r>
      <w:proofErr w:type="spellStart"/>
      <w:r>
        <w:t>Koenige</w:t>
      </w:r>
      <w:proofErr w:type="spellEnd"/>
      <w:r>
        <w:t xml:space="preserve"> Israel und das </w:t>
      </w:r>
      <w:proofErr w:type="spellStart"/>
      <w:r>
        <w:t>volck</w:t>
      </w:r>
      <w:proofErr w:type="spellEnd"/>
      <w:r>
        <w:t xml:space="preserve"> solang </w:t>
      </w:r>
      <w:proofErr w:type="spellStart"/>
      <w:r>
        <w:t>verfuereten</w:t>
      </w:r>
      <w:proofErr w:type="spellEnd"/>
      <w:r>
        <w:t xml:space="preserve"> / bis das sie beide gefangen in Assyrien </w:t>
      </w:r>
      <w:proofErr w:type="spellStart"/>
      <w:r>
        <w:t>gefueret</w:t>
      </w:r>
      <w:proofErr w:type="spellEnd"/>
      <w:r>
        <w:t xml:space="preserve"> wurden. Die falsche </w:t>
      </w:r>
      <w:proofErr w:type="spellStart"/>
      <w:r>
        <w:t>lere</w:t>
      </w:r>
      <w:proofErr w:type="spellEnd"/>
      <w:r>
        <w:t xml:space="preserve"> der Propheten Baal nennet er </w:t>
      </w:r>
      <w:proofErr w:type="spellStart"/>
      <w:r>
        <w:t>darumb</w:t>
      </w:r>
      <w:proofErr w:type="spellEnd"/>
      <w:r>
        <w:t xml:space="preserve"> </w:t>
      </w:r>
      <w:proofErr w:type="spellStart"/>
      <w:r>
        <w:t>torheit</w:t>
      </w:r>
      <w:proofErr w:type="spellEnd"/>
      <w:r>
        <w:t xml:space="preserve"> und </w:t>
      </w:r>
      <w:proofErr w:type="spellStart"/>
      <w:r>
        <w:t>verfuerung</w:t>
      </w:r>
      <w:proofErr w:type="spellEnd"/>
      <w:r>
        <w:t xml:space="preserve"> / das beide </w:t>
      </w:r>
      <w:proofErr w:type="spellStart"/>
      <w:r>
        <w:t>falschelerer</w:t>
      </w:r>
      <w:proofErr w:type="spellEnd"/>
      <w:r>
        <w:t xml:space="preserve"> und </w:t>
      </w:r>
      <w:proofErr w:type="spellStart"/>
      <w:r>
        <w:t>ire</w:t>
      </w:r>
      <w:proofErr w:type="spellEnd"/>
      <w:r>
        <w:t xml:space="preserve"> </w:t>
      </w:r>
      <w:proofErr w:type="spellStart"/>
      <w:r>
        <w:t>zuhoerer</w:t>
      </w:r>
      <w:proofErr w:type="spellEnd"/>
      <w:r>
        <w:t xml:space="preserve"> </w:t>
      </w:r>
      <w:proofErr w:type="spellStart"/>
      <w:r>
        <w:t>thoren</w:t>
      </w:r>
      <w:proofErr w:type="spellEnd"/>
      <w:r>
        <w:t xml:space="preserve"> sind / das sie nicht </w:t>
      </w:r>
      <w:proofErr w:type="spellStart"/>
      <w:r>
        <w:t>glewben</w:t>
      </w:r>
      <w:proofErr w:type="spellEnd"/>
      <w:r>
        <w:t xml:space="preserve"> wollen das sie Gott </w:t>
      </w:r>
      <w:proofErr w:type="spellStart"/>
      <w:r>
        <w:t>irer</w:t>
      </w:r>
      <w:proofErr w:type="spellEnd"/>
      <w:r>
        <w:t xml:space="preserve"> </w:t>
      </w:r>
      <w:proofErr w:type="spellStart"/>
      <w:r>
        <w:t>verfuerung</w:t>
      </w:r>
      <w:proofErr w:type="spellEnd"/>
      <w:r>
        <w:t xml:space="preserve"> halben straffen </w:t>
      </w:r>
      <w:proofErr w:type="spellStart"/>
      <w:r>
        <w:t>wil</w:t>
      </w:r>
      <w:proofErr w:type="spellEnd"/>
      <w:r>
        <w:t xml:space="preserve"> / nach </w:t>
      </w:r>
      <w:proofErr w:type="spellStart"/>
      <w:r>
        <w:t>disen</w:t>
      </w:r>
      <w:proofErr w:type="spellEnd"/>
      <w:r>
        <w:t xml:space="preserve"> </w:t>
      </w:r>
      <w:proofErr w:type="spellStart"/>
      <w:r>
        <w:t>drewwortten</w:t>
      </w:r>
      <w:proofErr w:type="spellEnd"/>
      <w:r>
        <w:t xml:space="preserve"> Ex. 20. Ich </w:t>
      </w:r>
      <w:proofErr w:type="spellStart"/>
      <w:r>
        <w:t>wil</w:t>
      </w:r>
      <w:proofErr w:type="spellEnd"/>
      <w:r>
        <w:t xml:space="preserve"> niemand unschuldig halten der meinen </w:t>
      </w:r>
      <w:proofErr w:type="spellStart"/>
      <w:r>
        <w:t>namen</w:t>
      </w:r>
      <w:proofErr w:type="spellEnd"/>
      <w:r>
        <w:t xml:space="preserve"> vergeblich </w:t>
      </w:r>
      <w:proofErr w:type="spellStart"/>
      <w:r>
        <w:t>fueret</w:t>
      </w:r>
      <w:proofErr w:type="spellEnd"/>
      <w:r>
        <w:t xml:space="preserve">. Die Propheten zu Jerusalem da man besser </w:t>
      </w:r>
      <w:proofErr w:type="spellStart"/>
      <w:r>
        <w:t>leren</w:t>
      </w:r>
      <w:proofErr w:type="spellEnd"/>
      <w:r>
        <w:t xml:space="preserve"> und leben </w:t>
      </w:r>
      <w:proofErr w:type="spellStart"/>
      <w:r>
        <w:t>solt</w:t>
      </w:r>
      <w:proofErr w:type="spellEnd"/>
      <w:r>
        <w:t xml:space="preserve"> denn anderswo / trieben ja so </w:t>
      </w:r>
      <w:proofErr w:type="spellStart"/>
      <w:r>
        <w:t>grosse</w:t>
      </w:r>
      <w:proofErr w:type="spellEnd"/>
      <w:r>
        <w:t xml:space="preserve"> </w:t>
      </w:r>
      <w:proofErr w:type="spellStart"/>
      <w:r>
        <w:t>grewel</w:t>
      </w:r>
      <w:proofErr w:type="spellEnd"/>
      <w:r>
        <w:t xml:space="preserve"> und Ehebruch mit </w:t>
      </w:r>
      <w:proofErr w:type="spellStart"/>
      <w:r>
        <w:t>falscherlere</w:t>
      </w:r>
      <w:proofErr w:type="spellEnd"/>
      <w:r>
        <w:t xml:space="preserve"> und </w:t>
      </w:r>
      <w:proofErr w:type="spellStart"/>
      <w:r>
        <w:t>Baalscher</w:t>
      </w:r>
      <w:proofErr w:type="spellEnd"/>
      <w:r>
        <w:t xml:space="preserve"> </w:t>
      </w:r>
      <w:proofErr w:type="spellStart"/>
      <w:r>
        <w:t>Abgottereie</w:t>
      </w:r>
      <w:proofErr w:type="spellEnd"/>
      <w:r>
        <w:t xml:space="preserve"> / </w:t>
      </w:r>
      <w:proofErr w:type="spellStart"/>
      <w:r>
        <w:t>liessen</w:t>
      </w:r>
      <w:proofErr w:type="spellEnd"/>
      <w:r>
        <w:t xml:space="preserve"> das </w:t>
      </w:r>
      <w:proofErr w:type="spellStart"/>
      <w:r>
        <w:t>volck</w:t>
      </w:r>
      <w:proofErr w:type="spellEnd"/>
      <w:r>
        <w:t xml:space="preserve"> </w:t>
      </w:r>
      <w:proofErr w:type="spellStart"/>
      <w:r>
        <w:t>ausser</w:t>
      </w:r>
      <w:proofErr w:type="spellEnd"/>
      <w:r>
        <w:t xml:space="preserve"> Jerusalem dem Baal dienen / wider Gotts </w:t>
      </w:r>
      <w:proofErr w:type="spellStart"/>
      <w:r>
        <w:t>gebotte</w:t>
      </w:r>
      <w:proofErr w:type="spellEnd"/>
      <w:r>
        <w:t xml:space="preserve"> Deut. 12. Beide Propheten und </w:t>
      </w:r>
      <w:proofErr w:type="spellStart"/>
      <w:r>
        <w:t>Buerger</w:t>
      </w:r>
      <w:proofErr w:type="spellEnd"/>
      <w:r>
        <w:t xml:space="preserve"> </w:t>
      </w:r>
      <w:proofErr w:type="spellStart"/>
      <w:r>
        <w:t>fur</w:t>
      </w:r>
      <w:proofErr w:type="spellEnd"/>
      <w:r>
        <w:t xml:space="preserve"> Gott sein wie Sodom und Gomorrha / </w:t>
      </w:r>
      <w:proofErr w:type="spellStart"/>
      <w:r>
        <w:t>heist</w:t>
      </w:r>
      <w:proofErr w:type="spellEnd"/>
      <w:r>
        <w:t xml:space="preserve"> die </w:t>
      </w:r>
      <w:hyperlink r:id="rId8" w:tooltip="autoren:d:draconites:baalspfaffen" w:history="1">
        <w:proofErr w:type="spellStart"/>
        <w:r>
          <w:rPr>
            <w:rStyle w:val="Hyperlink"/>
          </w:rPr>
          <w:t>BaalsPfaffen</w:t>
        </w:r>
        <w:proofErr w:type="spellEnd"/>
      </w:hyperlink>
      <w:r>
        <w:t xml:space="preserve"> mit </w:t>
      </w:r>
      <w:proofErr w:type="spellStart"/>
      <w:r>
        <w:t>irem</w:t>
      </w:r>
      <w:proofErr w:type="spellEnd"/>
      <w:r>
        <w:t xml:space="preserve"> </w:t>
      </w:r>
      <w:proofErr w:type="spellStart"/>
      <w:r>
        <w:t>anhang</w:t>
      </w:r>
      <w:proofErr w:type="spellEnd"/>
      <w:r>
        <w:t xml:space="preserve"> / </w:t>
      </w:r>
      <w:proofErr w:type="spellStart"/>
      <w:r>
        <w:t>fur</w:t>
      </w:r>
      <w:proofErr w:type="spellEnd"/>
      <w:r>
        <w:t xml:space="preserve"> der </w:t>
      </w:r>
      <w:proofErr w:type="spellStart"/>
      <w:r>
        <w:t>welt</w:t>
      </w:r>
      <w:proofErr w:type="spellEnd"/>
      <w:r>
        <w:t xml:space="preserve"> </w:t>
      </w:r>
      <w:proofErr w:type="spellStart"/>
      <w:r>
        <w:t>schoen</w:t>
      </w:r>
      <w:proofErr w:type="spellEnd"/>
      <w:r>
        <w:t xml:space="preserve"> </w:t>
      </w:r>
      <w:proofErr w:type="spellStart"/>
      <w:r>
        <w:t>gleissen</w:t>
      </w:r>
      <w:proofErr w:type="spellEnd"/>
      <w:r>
        <w:t xml:space="preserve"> und </w:t>
      </w:r>
      <w:proofErr w:type="spellStart"/>
      <w:r>
        <w:t>fur</w:t>
      </w:r>
      <w:proofErr w:type="spellEnd"/>
      <w:r>
        <w:t xml:space="preserve"> heilig gehalten werden (als denn falscher Gottesdienst </w:t>
      </w:r>
      <w:proofErr w:type="spellStart"/>
      <w:r>
        <w:t>fur</w:t>
      </w:r>
      <w:proofErr w:type="spellEnd"/>
      <w:r>
        <w:t xml:space="preserve"> der </w:t>
      </w:r>
      <w:proofErr w:type="spellStart"/>
      <w:r>
        <w:t>welt</w:t>
      </w:r>
      <w:proofErr w:type="spellEnd"/>
      <w:r>
        <w:t xml:space="preserve"> mehr scheinet denn das Evangelion und Creutz CHRISTI) aber </w:t>
      </w:r>
      <w:proofErr w:type="spellStart"/>
      <w:r>
        <w:t>fur</w:t>
      </w:r>
      <w:proofErr w:type="spellEnd"/>
      <w:r>
        <w:t xml:space="preserve"> Gott sein ja so </w:t>
      </w:r>
      <w:proofErr w:type="spellStart"/>
      <w:r>
        <w:t>grewlich</w:t>
      </w:r>
      <w:proofErr w:type="spellEnd"/>
      <w:r>
        <w:t xml:space="preserve"> und </w:t>
      </w:r>
      <w:proofErr w:type="spellStart"/>
      <w:r>
        <w:t>verdampt</w:t>
      </w:r>
      <w:proofErr w:type="spellEnd"/>
      <w:r>
        <w:t xml:space="preserve"> als Sodoma und Gomorrha war. </w:t>
      </w:r>
      <w:proofErr w:type="spellStart"/>
      <w:r>
        <w:t>Sihe</w:t>
      </w:r>
      <w:proofErr w:type="spellEnd"/>
      <w:r>
        <w:t xml:space="preserve"> beide der Israelischen und </w:t>
      </w:r>
      <w:proofErr w:type="spellStart"/>
      <w:r>
        <w:t>Juedischen</w:t>
      </w:r>
      <w:proofErr w:type="spellEnd"/>
      <w:r>
        <w:t xml:space="preserve"> falschen Propheten </w:t>
      </w:r>
      <w:proofErr w:type="spellStart"/>
      <w:r>
        <w:t>suende</w:t>
      </w:r>
      <w:proofErr w:type="spellEnd"/>
      <w:r>
        <w:t xml:space="preserve"> damit beide </w:t>
      </w:r>
      <w:proofErr w:type="spellStart"/>
      <w:r>
        <w:t>Koenigreiche</w:t>
      </w:r>
      <w:proofErr w:type="spellEnd"/>
      <w:r>
        <w:t xml:space="preserve"> das Babylonische </w:t>
      </w:r>
      <w:proofErr w:type="spellStart"/>
      <w:r>
        <w:t>gefengnis</w:t>
      </w:r>
      <w:proofErr w:type="spellEnd"/>
      <w:r>
        <w:t xml:space="preserve"> </w:t>
      </w:r>
      <w:proofErr w:type="spellStart"/>
      <w:r>
        <w:t>wolverdieneten</w:t>
      </w:r>
      <w:proofErr w:type="spellEnd"/>
      <w:r>
        <w:t xml:space="preserve"> / beschreibet er mit </w:t>
      </w:r>
      <w:proofErr w:type="spellStart"/>
      <w:r>
        <w:t>disen</w:t>
      </w:r>
      <w:proofErr w:type="spellEnd"/>
      <w:r>
        <w:t xml:space="preserve"> </w:t>
      </w:r>
      <w:proofErr w:type="spellStart"/>
      <w:r>
        <w:t>wortten</w:t>
      </w:r>
      <w:proofErr w:type="spellEnd"/>
      <w:r>
        <w:t xml:space="preserve">: zwar bei den Propheten zu Samaria </w:t>
      </w:r>
      <w:proofErr w:type="spellStart"/>
      <w:r>
        <w:t>sahe</w:t>
      </w:r>
      <w:proofErr w:type="spellEnd"/>
      <w:r>
        <w:t xml:space="preserve"> ich </w:t>
      </w:r>
      <w:proofErr w:type="spellStart"/>
      <w:r>
        <w:t>torheit</w:t>
      </w:r>
      <w:proofErr w:type="spellEnd"/>
      <w:r>
        <w:t xml:space="preserve"> / das sie </w:t>
      </w:r>
      <w:proofErr w:type="spellStart"/>
      <w:r>
        <w:t>weissageten</w:t>
      </w:r>
      <w:proofErr w:type="spellEnd"/>
      <w:r>
        <w:t xml:space="preserve"> durch Baal und </w:t>
      </w:r>
      <w:proofErr w:type="spellStart"/>
      <w:r>
        <w:t>verfuereten</w:t>
      </w:r>
      <w:proofErr w:type="spellEnd"/>
      <w:r>
        <w:t xml:space="preserve"> mein </w:t>
      </w:r>
      <w:proofErr w:type="spellStart"/>
      <w:r>
        <w:t>volck</w:t>
      </w:r>
      <w:proofErr w:type="spellEnd"/>
      <w:r>
        <w:t xml:space="preserve"> Israel: aber bei den Propheten zu Jerusalem </w:t>
      </w:r>
      <w:proofErr w:type="spellStart"/>
      <w:r>
        <w:t>sahe</w:t>
      </w:r>
      <w:proofErr w:type="spellEnd"/>
      <w:r>
        <w:t xml:space="preserve"> ich </w:t>
      </w:r>
      <w:proofErr w:type="spellStart"/>
      <w:r>
        <w:t>grewel</w:t>
      </w:r>
      <w:proofErr w:type="spellEnd"/>
      <w:r>
        <w:t xml:space="preserve"> / wie sie Ehebrechen und gehen mit </w:t>
      </w:r>
      <w:proofErr w:type="spellStart"/>
      <w:r>
        <w:t>luegen</w:t>
      </w:r>
      <w:proofErr w:type="spellEnd"/>
      <w:r>
        <w:t xml:space="preserve"> </w:t>
      </w:r>
      <w:proofErr w:type="spellStart"/>
      <w:r>
        <w:t>umb</w:t>
      </w:r>
      <w:proofErr w:type="spellEnd"/>
      <w:r>
        <w:t xml:space="preserve"> / und </w:t>
      </w:r>
      <w:proofErr w:type="spellStart"/>
      <w:r>
        <w:t>stercken</w:t>
      </w:r>
      <w:proofErr w:type="spellEnd"/>
      <w:r>
        <w:t xml:space="preserve"> die </w:t>
      </w:r>
      <w:proofErr w:type="spellStart"/>
      <w:r>
        <w:t>boshafftigen</w:t>
      </w:r>
      <w:proofErr w:type="spellEnd"/>
      <w:r>
        <w:t xml:space="preserve"> / </w:t>
      </w:r>
      <w:proofErr w:type="spellStart"/>
      <w:r>
        <w:t>auffdas</w:t>
      </w:r>
      <w:proofErr w:type="spellEnd"/>
      <w:r>
        <w:t xml:space="preserve"> sich ja niemand </w:t>
      </w:r>
      <w:proofErr w:type="spellStart"/>
      <w:r>
        <w:t>bekere</w:t>
      </w:r>
      <w:proofErr w:type="spellEnd"/>
      <w:r>
        <w:t xml:space="preserve"> von seiner </w:t>
      </w:r>
      <w:proofErr w:type="spellStart"/>
      <w:r>
        <w:t>bosheit</w:t>
      </w:r>
      <w:proofErr w:type="spellEnd"/>
      <w:r>
        <w:t xml:space="preserve">: sie sind alle </w:t>
      </w:r>
      <w:proofErr w:type="spellStart"/>
      <w:r>
        <w:t>fur</w:t>
      </w:r>
      <w:proofErr w:type="spellEnd"/>
      <w:r>
        <w:t xml:space="preserve"> mir gleich wie Sodom und </w:t>
      </w:r>
      <w:proofErr w:type="spellStart"/>
      <w:r>
        <w:t>ire</w:t>
      </w:r>
      <w:proofErr w:type="spellEnd"/>
      <w:r>
        <w:t xml:space="preserve"> </w:t>
      </w:r>
      <w:proofErr w:type="spellStart"/>
      <w:r>
        <w:t>buerger</w:t>
      </w:r>
      <w:proofErr w:type="spellEnd"/>
      <w:r>
        <w:t xml:space="preserve"> wie Gomorra. </w:t>
      </w:r>
      <w:proofErr w:type="spellStart"/>
      <w:r>
        <w:t>Drumb</w:t>
      </w:r>
      <w:proofErr w:type="spellEnd"/>
      <w:r>
        <w:t xml:space="preserve"> </w:t>
      </w:r>
      <w:proofErr w:type="spellStart"/>
      <w:r>
        <w:t>wil</w:t>
      </w:r>
      <w:proofErr w:type="spellEnd"/>
      <w:r>
        <w:t xml:space="preserve"> er auch mit folgenden </w:t>
      </w:r>
      <w:proofErr w:type="spellStart"/>
      <w:r>
        <w:t>wortten</w:t>
      </w:r>
      <w:proofErr w:type="spellEnd"/>
      <w:r>
        <w:t xml:space="preserve"> (</w:t>
      </w:r>
      <w:proofErr w:type="spellStart"/>
      <w:r>
        <w:t>darumb</w:t>
      </w:r>
      <w:proofErr w:type="spellEnd"/>
      <w:r>
        <w:t xml:space="preserve"> spricht der Herr </w:t>
      </w:r>
      <w:proofErr w:type="spellStart"/>
      <w:r>
        <w:t>zebaoth</w:t>
      </w:r>
      <w:proofErr w:type="spellEnd"/>
      <w:r>
        <w:t xml:space="preserve"> von den Propheten also / </w:t>
      </w:r>
      <w:proofErr w:type="spellStart"/>
      <w:r>
        <w:t>Sihe</w:t>
      </w:r>
      <w:proofErr w:type="spellEnd"/>
      <w:r>
        <w:t xml:space="preserve"> ich </w:t>
      </w:r>
      <w:proofErr w:type="spellStart"/>
      <w:r>
        <w:t>wil</w:t>
      </w:r>
      <w:proofErr w:type="spellEnd"/>
      <w:r>
        <w:t xml:space="preserve"> sie mit Wermut speisen und mit Gallen </w:t>
      </w:r>
      <w:proofErr w:type="spellStart"/>
      <w:r>
        <w:t>trencken</w:t>
      </w:r>
      <w:proofErr w:type="spellEnd"/>
      <w:r>
        <w:t xml:space="preserve">: denn von den Propheten zu Jerusalem </w:t>
      </w:r>
      <w:proofErr w:type="spellStart"/>
      <w:r>
        <w:t>kompt</w:t>
      </w:r>
      <w:proofErr w:type="spellEnd"/>
      <w:r>
        <w:t xml:space="preserve"> </w:t>
      </w:r>
      <w:proofErr w:type="spellStart"/>
      <w:r>
        <w:t>heuchelei</w:t>
      </w:r>
      <w:proofErr w:type="spellEnd"/>
      <w:r>
        <w:t xml:space="preserve"> aus ins </w:t>
      </w:r>
      <w:proofErr w:type="spellStart"/>
      <w:r>
        <w:t>gantze</w:t>
      </w:r>
      <w:proofErr w:type="spellEnd"/>
      <w:r>
        <w:t xml:space="preserve"> </w:t>
      </w:r>
      <w:proofErr w:type="spellStart"/>
      <w:r>
        <w:t>land</w:t>
      </w:r>
      <w:proofErr w:type="spellEnd"/>
      <w:r>
        <w:t xml:space="preserve">) </w:t>
      </w:r>
      <w:proofErr w:type="spellStart"/>
      <w:r>
        <w:t>inen</w:t>
      </w:r>
      <w:proofErr w:type="spellEnd"/>
      <w:r>
        <w:t xml:space="preserve"> </w:t>
      </w:r>
      <w:proofErr w:type="spellStart"/>
      <w:r>
        <w:t>erzeleter</w:t>
      </w:r>
      <w:proofErr w:type="spellEnd"/>
      <w:r>
        <w:t xml:space="preserve"> </w:t>
      </w:r>
      <w:proofErr w:type="spellStart"/>
      <w:r>
        <w:t>suend</w:t>
      </w:r>
      <w:proofErr w:type="spellEnd"/>
      <w:r>
        <w:t xml:space="preserve"> halben </w:t>
      </w:r>
      <w:proofErr w:type="spellStart"/>
      <w:r>
        <w:t>drewen</w:t>
      </w:r>
      <w:proofErr w:type="spellEnd"/>
      <w:r>
        <w:t xml:space="preserve"> / auch die straffe beschreiben </w:t>
      </w:r>
      <w:proofErr w:type="spellStart"/>
      <w:r>
        <w:t>sampt</w:t>
      </w:r>
      <w:proofErr w:type="spellEnd"/>
      <w:r>
        <w:t xml:space="preserve"> der </w:t>
      </w:r>
      <w:proofErr w:type="spellStart"/>
      <w:r>
        <w:t>ursache</w:t>
      </w:r>
      <w:proofErr w:type="spellEnd"/>
      <w:r>
        <w:t xml:space="preserve"> der straffe / </w:t>
      </w:r>
      <w:proofErr w:type="spellStart"/>
      <w:r>
        <w:t>nemlich</w:t>
      </w:r>
      <w:proofErr w:type="spellEnd"/>
      <w:r>
        <w:t xml:space="preserve"> weil die Propheten ein </w:t>
      </w:r>
      <w:proofErr w:type="spellStart"/>
      <w:r>
        <w:t>ursache</w:t>
      </w:r>
      <w:proofErr w:type="spellEnd"/>
      <w:r>
        <w:t xml:space="preserve"> sind das Gottes </w:t>
      </w:r>
      <w:proofErr w:type="spellStart"/>
      <w:r>
        <w:t>volck</w:t>
      </w:r>
      <w:proofErr w:type="spellEnd"/>
      <w:r>
        <w:t xml:space="preserve"> </w:t>
      </w:r>
      <w:proofErr w:type="spellStart"/>
      <w:r>
        <w:t>abgotterei</w:t>
      </w:r>
      <w:proofErr w:type="spellEnd"/>
      <w:r>
        <w:t xml:space="preserve"> treibet und ein </w:t>
      </w:r>
      <w:proofErr w:type="spellStart"/>
      <w:r>
        <w:t>boeses</w:t>
      </w:r>
      <w:proofErr w:type="spellEnd"/>
      <w:r>
        <w:t xml:space="preserve"> leben </w:t>
      </w:r>
      <w:proofErr w:type="spellStart"/>
      <w:r>
        <w:t>fueret</w:t>
      </w:r>
      <w:proofErr w:type="spellEnd"/>
      <w:r>
        <w:t xml:space="preserve"> / sonderlich die zu Jerusalem mehr </w:t>
      </w:r>
      <w:proofErr w:type="spellStart"/>
      <w:r>
        <w:t>ergernis</w:t>
      </w:r>
      <w:proofErr w:type="spellEnd"/>
      <w:r>
        <w:t xml:space="preserve"> </w:t>
      </w:r>
      <w:proofErr w:type="spellStart"/>
      <w:r>
        <w:t>stelleten</w:t>
      </w:r>
      <w:proofErr w:type="spellEnd"/>
      <w:r>
        <w:t xml:space="preserve"> denn die zu Samaria / so wolle er </w:t>
      </w:r>
      <w:proofErr w:type="spellStart"/>
      <w:r>
        <w:t>inen</w:t>
      </w:r>
      <w:proofErr w:type="spellEnd"/>
      <w:r>
        <w:t xml:space="preserve"> auch </w:t>
      </w:r>
      <w:proofErr w:type="spellStart"/>
      <w:r>
        <w:t>wermut</w:t>
      </w:r>
      <w:proofErr w:type="spellEnd"/>
      <w:r>
        <w:t xml:space="preserve"> </w:t>
      </w:r>
      <w:proofErr w:type="spellStart"/>
      <w:r>
        <w:t>zuessen</w:t>
      </w:r>
      <w:proofErr w:type="spellEnd"/>
      <w:r>
        <w:t xml:space="preserve"> und </w:t>
      </w:r>
      <w:proofErr w:type="spellStart"/>
      <w:r>
        <w:t>gallen</w:t>
      </w:r>
      <w:proofErr w:type="spellEnd"/>
      <w:r>
        <w:t xml:space="preserve"> </w:t>
      </w:r>
      <w:proofErr w:type="spellStart"/>
      <w:r>
        <w:t>zutrincken</w:t>
      </w:r>
      <w:proofErr w:type="spellEnd"/>
      <w:r>
        <w:t xml:space="preserve"> geben / </w:t>
      </w:r>
      <w:proofErr w:type="spellStart"/>
      <w:r>
        <w:t>ds</w:t>
      </w:r>
      <w:proofErr w:type="spellEnd"/>
      <w:r>
        <w:t xml:space="preserve"> ist sie </w:t>
      </w:r>
      <w:proofErr w:type="spellStart"/>
      <w:r>
        <w:t>ungnediglich</w:t>
      </w:r>
      <w:proofErr w:type="spellEnd"/>
      <w:r>
        <w:t xml:space="preserve"> straffen und tilgen. Nu </w:t>
      </w:r>
    </w:p>
    <w:p w14:paraId="516306E9" w14:textId="77777777" w:rsidR="00A07F1F" w:rsidRDefault="00A07F1F" w:rsidP="00A07F1F">
      <w:pPr>
        <w:pStyle w:val="berschrift3"/>
      </w:pPr>
      <w:r>
        <w:t xml:space="preserve">Wie und </w:t>
      </w:r>
      <w:proofErr w:type="spellStart"/>
      <w:r>
        <w:t>warumb</w:t>
      </w:r>
      <w:proofErr w:type="spellEnd"/>
      <w:r>
        <w:t xml:space="preserve"> Gott </w:t>
      </w:r>
      <w:proofErr w:type="spellStart"/>
      <w:r>
        <w:t>verpeut</w:t>
      </w:r>
      <w:proofErr w:type="spellEnd"/>
      <w:r>
        <w:t xml:space="preserve"> falschen Propheten </w:t>
      </w:r>
      <w:proofErr w:type="spellStart"/>
      <w:r>
        <w:t>zuglewben</w:t>
      </w:r>
      <w:proofErr w:type="spellEnd"/>
      <w:r>
        <w:t xml:space="preserve"> und </w:t>
      </w:r>
      <w:proofErr w:type="spellStart"/>
      <w:r>
        <w:t>inen</w:t>
      </w:r>
      <w:proofErr w:type="spellEnd"/>
      <w:r>
        <w:t xml:space="preserve"> </w:t>
      </w:r>
      <w:proofErr w:type="spellStart"/>
      <w:r>
        <w:t>drewet</w:t>
      </w:r>
      <w:proofErr w:type="spellEnd"/>
      <w:r>
        <w:t>.</w:t>
      </w:r>
    </w:p>
    <w:p w14:paraId="5F0CF016" w14:textId="77777777" w:rsidR="00A07F1F" w:rsidRDefault="00A07F1F" w:rsidP="00A07F1F">
      <w:pPr>
        <w:pStyle w:val="StandardWeb"/>
      </w:pPr>
      <w:r>
        <w:t xml:space="preserve">Mit </w:t>
      </w:r>
      <w:proofErr w:type="spellStart"/>
      <w:r>
        <w:t>disen</w:t>
      </w:r>
      <w:proofErr w:type="spellEnd"/>
      <w:r>
        <w:t xml:space="preserve"> </w:t>
      </w:r>
      <w:proofErr w:type="spellStart"/>
      <w:r>
        <w:t>wortten</w:t>
      </w:r>
      <w:proofErr w:type="spellEnd"/>
      <w:r>
        <w:t xml:space="preserve"> (so spricht der Herr: Gehorcht nicht den Propheten </w:t>
      </w:r>
      <w:proofErr w:type="spellStart"/>
      <w:r>
        <w:t>wortten</w:t>
      </w:r>
      <w:proofErr w:type="spellEnd"/>
      <w:r>
        <w:t xml:space="preserve"> so euch weissagen / sie </w:t>
      </w:r>
      <w:proofErr w:type="spellStart"/>
      <w:r>
        <w:t>betriegen</w:t>
      </w:r>
      <w:proofErr w:type="spellEnd"/>
      <w:r>
        <w:t xml:space="preserve"> euch) </w:t>
      </w:r>
      <w:proofErr w:type="spellStart"/>
      <w:r>
        <w:t>verpeut</w:t>
      </w:r>
      <w:proofErr w:type="spellEnd"/>
      <w:r>
        <w:t xml:space="preserve"> er den </w:t>
      </w:r>
      <w:proofErr w:type="spellStart"/>
      <w:r>
        <w:t>zuglewben</w:t>
      </w:r>
      <w:proofErr w:type="spellEnd"/>
      <w:r>
        <w:t xml:space="preserve"> so nicht das reine </w:t>
      </w:r>
      <w:proofErr w:type="spellStart"/>
      <w:r>
        <w:t>wortt</w:t>
      </w:r>
      <w:proofErr w:type="spellEnd"/>
      <w:r>
        <w:t xml:space="preserve"> Gottes von CHRISTO predigen: Wie CHRISTUS auch </w:t>
      </w:r>
      <w:proofErr w:type="spellStart"/>
      <w:r>
        <w:t>fur</w:t>
      </w:r>
      <w:proofErr w:type="spellEnd"/>
      <w:r>
        <w:t xml:space="preserve"> falschen Propheten warnet Matth. 7. und spricht / </w:t>
      </w:r>
      <w:proofErr w:type="spellStart"/>
      <w:r>
        <w:t>Huettet</w:t>
      </w:r>
      <w:proofErr w:type="spellEnd"/>
      <w:r>
        <w:t xml:space="preserve"> euch </w:t>
      </w:r>
      <w:proofErr w:type="spellStart"/>
      <w:r>
        <w:t>fur</w:t>
      </w:r>
      <w:proofErr w:type="spellEnd"/>
      <w:r>
        <w:t xml:space="preserve"> falschen Propheten. Wie er mit </w:t>
      </w:r>
      <w:proofErr w:type="spellStart"/>
      <w:r>
        <w:t>disen</w:t>
      </w:r>
      <w:proofErr w:type="spellEnd"/>
      <w:r>
        <w:t xml:space="preserve"> </w:t>
      </w:r>
      <w:proofErr w:type="spellStart"/>
      <w:r>
        <w:t>wortten</w:t>
      </w:r>
      <w:proofErr w:type="spellEnd"/>
      <w:r>
        <w:t xml:space="preserve"> (denn sie predigen </w:t>
      </w:r>
      <w:proofErr w:type="spellStart"/>
      <w:r>
        <w:t>ires</w:t>
      </w:r>
      <w:proofErr w:type="spellEnd"/>
      <w:r>
        <w:t xml:space="preserve"> </w:t>
      </w:r>
      <w:proofErr w:type="spellStart"/>
      <w:r>
        <w:t>hertzen</w:t>
      </w:r>
      <w:proofErr w:type="spellEnd"/>
      <w:r>
        <w:t xml:space="preserve"> </w:t>
      </w:r>
      <w:proofErr w:type="spellStart"/>
      <w:r>
        <w:t>gesicht</w:t>
      </w:r>
      <w:proofErr w:type="spellEnd"/>
      <w:r>
        <w:t xml:space="preserve">) alle </w:t>
      </w:r>
      <w:proofErr w:type="spellStart"/>
      <w:r>
        <w:t>menschenlere</w:t>
      </w:r>
      <w:proofErr w:type="spellEnd"/>
      <w:r>
        <w:t xml:space="preserve"> </w:t>
      </w:r>
      <w:proofErr w:type="spellStart"/>
      <w:r>
        <w:t>verdampt</w:t>
      </w:r>
      <w:proofErr w:type="spellEnd"/>
      <w:r>
        <w:t xml:space="preserve">: nach </w:t>
      </w:r>
      <w:proofErr w:type="spellStart"/>
      <w:r>
        <w:t>disem</w:t>
      </w:r>
      <w:proofErr w:type="spellEnd"/>
      <w:r>
        <w:t xml:space="preserve"> Spruch Deut. 4. Thue nicht was dir </w:t>
      </w:r>
      <w:proofErr w:type="spellStart"/>
      <w:r>
        <w:t>wolgefellet</w:t>
      </w:r>
      <w:proofErr w:type="spellEnd"/>
      <w:r>
        <w:t xml:space="preserve">. 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(und nicht aus des </w:t>
      </w:r>
      <w:proofErr w:type="spellStart"/>
      <w:r>
        <w:t>Hern</w:t>
      </w:r>
      <w:proofErr w:type="spellEnd"/>
      <w:r>
        <w:t xml:space="preserve"> munde) </w:t>
      </w:r>
      <w:proofErr w:type="spellStart"/>
      <w:r>
        <w:t>foddern</w:t>
      </w:r>
      <w:proofErr w:type="spellEnd"/>
      <w:r>
        <w:t xml:space="preserve"> / das man die </w:t>
      </w:r>
      <w:proofErr w:type="spellStart"/>
      <w:r>
        <w:t>leutte</w:t>
      </w:r>
      <w:proofErr w:type="spellEnd"/>
      <w:r>
        <w:t xml:space="preserve"> nichts </w:t>
      </w:r>
      <w:proofErr w:type="spellStart"/>
      <w:r>
        <w:t>leren</w:t>
      </w:r>
      <w:proofErr w:type="spellEnd"/>
      <w:r>
        <w:t xml:space="preserve"> </w:t>
      </w:r>
      <w:proofErr w:type="spellStart"/>
      <w:r>
        <w:t>sol</w:t>
      </w:r>
      <w:proofErr w:type="spellEnd"/>
      <w:r>
        <w:t xml:space="preserve"> </w:t>
      </w:r>
      <w:proofErr w:type="spellStart"/>
      <w:r>
        <w:t>glewben</w:t>
      </w:r>
      <w:proofErr w:type="spellEnd"/>
      <w:r>
        <w:t xml:space="preserve"> und thun denn was Gottes </w:t>
      </w:r>
      <w:proofErr w:type="spellStart"/>
      <w:r>
        <w:t>wortt</w:t>
      </w:r>
      <w:proofErr w:type="spellEnd"/>
      <w:r>
        <w:t xml:space="preserve"> </w:t>
      </w:r>
      <w:proofErr w:type="spellStart"/>
      <w:r>
        <w:t>befilhet</w:t>
      </w:r>
      <w:proofErr w:type="spellEnd"/>
      <w:r>
        <w:t xml:space="preserve">: wie Gott auch spricht Deut. 4. Du </w:t>
      </w:r>
      <w:proofErr w:type="spellStart"/>
      <w:r>
        <w:t>solt</w:t>
      </w:r>
      <w:proofErr w:type="spellEnd"/>
      <w:r>
        <w:t xml:space="preserve"> von meinem </w:t>
      </w:r>
      <w:proofErr w:type="spellStart"/>
      <w:r>
        <w:t>wortt</w:t>
      </w:r>
      <w:proofErr w:type="spellEnd"/>
      <w:r>
        <w:t xml:space="preserve"> nicht </w:t>
      </w:r>
      <w:proofErr w:type="spellStart"/>
      <w:r>
        <w:t>abe</w:t>
      </w:r>
      <w:proofErr w:type="spellEnd"/>
      <w:r>
        <w:t xml:space="preserve"> noch zusetzen. Die mich </w:t>
      </w:r>
      <w:proofErr w:type="spellStart"/>
      <w:r>
        <w:t>lestern</w:t>
      </w:r>
      <w:proofErr w:type="spellEnd"/>
      <w:r>
        <w:t xml:space="preserve"> und nach </w:t>
      </w:r>
      <w:proofErr w:type="spellStart"/>
      <w:r>
        <w:t>ires</w:t>
      </w:r>
      <w:proofErr w:type="spellEnd"/>
      <w:r>
        <w:t xml:space="preserve"> </w:t>
      </w:r>
      <w:proofErr w:type="spellStart"/>
      <w:r>
        <w:t>hertzen</w:t>
      </w:r>
      <w:proofErr w:type="spellEnd"/>
      <w:r>
        <w:t xml:space="preserve"> </w:t>
      </w:r>
      <w:proofErr w:type="spellStart"/>
      <w:r>
        <w:t>dunckel</w:t>
      </w:r>
      <w:proofErr w:type="spellEnd"/>
      <w:r>
        <w:t xml:space="preserve"> wandeln / sind / die zu </w:t>
      </w:r>
      <w:proofErr w:type="spellStart"/>
      <w:r>
        <w:t>Jere</w:t>
      </w:r>
      <w:proofErr w:type="spellEnd"/>
      <w:r>
        <w:t xml:space="preserve">. 44. sprachen / nach dem </w:t>
      </w:r>
      <w:proofErr w:type="spellStart"/>
      <w:r>
        <w:t>wortt</w:t>
      </w:r>
      <w:proofErr w:type="spellEnd"/>
      <w:r>
        <w:t xml:space="preserve"> des </w:t>
      </w:r>
      <w:proofErr w:type="spellStart"/>
      <w:r>
        <w:t>Hern</w:t>
      </w:r>
      <w:proofErr w:type="spellEnd"/>
      <w:r>
        <w:t xml:space="preserve"> / das du uns sagest / wollen wir nicht wandeln: sondern wir wollen thun alles das aus unserm munde gehet. Solcher </w:t>
      </w:r>
      <w:proofErr w:type="spellStart"/>
      <w:r>
        <w:t>wurtzel</w:t>
      </w:r>
      <w:proofErr w:type="spellEnd"/>
      <w:r>
        <w:t xml:space="preserve"> die </w:t>
      </w:r>
      <w:proofErr w:type="spellStart"/>
      <w:r>
        <w:t>gall</w:t>
      </w:r>
      <w:proofErr w:type="spellEnd"/>
      <w:r>
        <w:t xml:space="preserve"> und </w:t>
      </w:r>
      <w:proofErr w:type="spellStart"/>
      <w:r>
        <w:t>wermut</w:t>
      </w:r>
      <w:proofErr w:type="spellEnd"/>
      <w:r>
        <w:t xml:space="preserve"> tragen (als sie Mose nennet Deut. 29.) haben wir in unserm </w:t>
      </w:r>
      <w:proofErr w:type="spellStart"/>
      <w:r>
        <w:t>Predigampt</w:t>
      </w:r>
      <w:proofErr w:type="spellEnd"/>
      <w:r>
        <w:t xml:space="preserve"> viel viel versuchen </w:t>
      </w:r>
      <w:proofErr w:type="spellStart"/>
      <w:r>
        <w:t>muessen</w:t>
      </w:r>
      <w:proofErr w:type="spellEnd"/>
      <w:r>
        <w:t xml:space="preserve"> und noch </w:t>
      </w:r>
      <w:proofErr w:type="spellStart"/>
      <w:r>
        <w:t>teglich</w:t>
      </w:r>
      <w:proofErr w:type="spellEnd"/>
      <w:r>
        <w:t xml:space="preserve"> / </w:t>
      </w:r>
      <w:proofErr w:type="spellStart"/>
      <w:r>
        <w:t>umb</w:t>
      </w:r>
      <w:proofErr w:type="spellEnd"/>
      <w:r>
        <w:t xml:space="preserve"> des willen alleine das wir CHRISTUM preisen </w:t>
      </w:r>
      <w:proofErr w:type="spellStart"/>
      <w:r>
        <w:t>uber</w:t>
      </w:r>
      <w:proofErr w:type="spellEnd"/>
      <w:r>
        <w:t xml:space="preserve"> alles. Sagen es wird euch </w:t>
      </w:r>
      <w:proofErr w:type="spellStart"/>
      <w:r>
        <w:t>wolgehen</w:t>
      </w:r>
      <w:proofErr w:type="spellEnd"/>
      <w:r>
        <w:t xml:space="preserve"> und kein </w:t>
      </w:r>
      <w:proofErr w:type="spellStart"/>
      <w:r>
        <w:t>unglueck</w:t>
      </w:r>
      <w:proofErr w:type="spellEnd"/>
      <w:r>
        <w:t xml:space="preserve"> </w:t>
      </w:r>
      <w:proofErr w:type="spellStart"/>
      <w:r>
        <w:t>komen</w:t>
      </w:r>
      <w:proofErr w:type="spellEnd"/>
      <w:r>
        <w:t xml:space="preserve"> / </w:t>
      </w:r>
      <w:proofErr w:type="spellStart"/>
      <w:r>
        <w:t>heist</w:t>
      </w:r>
      <w:proofErr w:type="spellEnd"/>
      <w:r>
        <w:t xml:space="preserve"> die gesetzpredigt Jeremia </w:t>
      </w:r>
      <w:proofErr w:type="spellStart"/>
      <w:r>
        <w:t>luegenstraffen</w:t>
      </w:r>
      <w:proofErr w:type="spellEnd"/>
      <w:r>
        <w:t xml:space="preserve"> / und sagen / Es gehet mir </w:t>
      </w:r>
      <w:proofErr w:type="spellStart"/>
      <w:r>
        <w:t>wol</w:t>
      </w:r>
      <w:proofErr w:type="spellEnd"/>
      <w:r>
        <w:t xml:space="preserve"> dieweil ich Gott diene nach meinem gefallen / </w:t>
      </w:r>
      <w:proofErr w:type="spellStart"/>
      <w:r>
        <w:t>wennich</w:t>
      </w:r>
      <w:proofErr w:type="spellEnd"/>
      <w:r>
        <w:t xml:space="preserve"> nach Jeremia </w:t>
      </w:r>
      <w:proofErr w:type="spellStart"/>
      <w:r>
        <w:t>wortt</w:t>
      </w:r>
      <w:proofErr w:type="spellEnd"/>
      <w:r>
        <w:t xml:space="preserve"> </w:t>
      </w:r>
      <w:proofErr w:type="spellStart"/>
      <w:r>
        <w:t>lebete</w:t>
      </w:r>
      <w:proofErr w:type="spellEnd"/>
      <w:r>
        <w:t xml:space="preserve"> so </w:t>
      </w:r>
      <w:proofErr w:type="spellStart"/>
      <w:r>
        <w:t>gieng</w:t>
      </w:r>
      <w:proofErr w:type="spellEnd"/>
      <w:r>
        <w:t xml:space="preserve"> </w:t>
      </w:r>
      <w:proofErr w:type="spellStart"/>
      <w:r>
        <w:t>mirs</w:t>
      </w:r>
      <w:proofErr w:type="spellEnd"/>
      <w:r>
        <w:t xml:space="preserve"> </w:t>
      </w:r>
      <w:proofErr w:type="spellStart"/>
      <w:r>
        <w:t>ubel</w:t>
      </w:r>
      <w:proofErr w:type="spellEnd"/>
      <w:r>
        <w:t xml:space="preserve">. Daraus </w:t>
      </w:r>
      <w:proofErr w:type="spellStart"/>
      <w:r>
        <w:t>wolzuvernemen</w:t>
      </w:r>
      <w:proofErr w:type="spellEnd"/>
      <w:r>
        <w:t xml:space="preserve"> das die falsche Propheten Jeremia </w:t>
      </w:r>
      <w:proofErr w:type="spellStart"/>
      <w:r>
        <w:t>predigete</w:t>
      </w:r>
      <w:proofErr w:type="spellEnd"/>
      <w:r>
        <w:t xml:space="preserve"> verspottet haben mit </w:t>
      </w:r>
      <w:proofErr w:type="spellStart"/>
      <w:r>
        <w:t>disen</w:t>
      </w:r>
      <w:proofErr w:type="spellEnd"/>
      <w:r>
        <w:t xml:space="preserve"> </w:t>
      </w:r>
      <w:proofErr w:type="spellStart"/>
      <w:r>
        <w:t>wortten</w:t>
      </w:r>
      <w:proofErr w:type="spellEnd"/>
      <w:r>
        <w:t xml:space="preserve">: denn wer ist im rat des </w:t>
      </w:r>
      <w:proofErr w:type="spellStart"/>
      <w:r>
        <w:t>Hern</w:t>
      </w:r>
      <w:proofErr w:type="spellEnd"/>
      <w:r>
        <w:t xml:space="preserve"> gestanden / der sein </w:t>
      </w:r>
      <w:proofErr w:type="spellStart"/>
      <w:r>
        <w:t>wortt</w:t>
      </w:r>
      <w:proofErr w:type="spellEnd"/>
      <w:r>
        <w:t xml:space="preserve"> gesehen und </w:t>
      </w:r>
      <w:proofErr w:type="spellStart"/>
      <w:r>
        <w:t>gehoert</w:t>
      </w:r>
      <w:proofErr w:type="spellEnd"/>
      <w:r>
        <w:t xml:space="preserve"> habe: wer hat sein </w:t>
      </w:r>
      <w:proofErr w:type="spellStart"/>
      <w:r>
        <w:t>wortt</w:t>
      </w:r>
      <w:proofErr w:type="spellEnd"/>
      <w:r>
        <w:t xml:space="preserve"> </w:t>
      </w:r>
      <w:proofErr w:type="spellStart"/>
      <w:r>
        <w:t>vernomen</w:t>
      </w:r>
      <w:proofErr w:type="spellEnd"/>
      <w:r>
        <w:t xml:space="preserve"> und </w:t>
      </w:r>
      <w:proofErr w:type="spellStart"/>
      <w:r>
        <w:t>gehoeret</w:t>
      </w:r>
      <w:proofErr w:type="spellEnd"/>
      <w:r>
        <w:t xml:space="preserve">: Als denn viel </w:t>
      </w:r>
      <w:proofErr w:type="spellStart"/>
      <w:r>
        <w:t>gelerten</w:t>
      </w:r>
      <w:proofErr w:type="spellEnd"/>
      <w:r>
        <w:t xml:space="preserve"> weisen gewaltigen dieser </w:t>
      </w:r>
      <w:proofErr w:type="spellStart"/>
      <w:r>
        <w:t>welt</w:t>
      </w:r>
      <w:proofErr w:type="spellEnd"/>
      <w:r>
        <w:t xml:space="preserve"> das Evangelion </w:t>
      </w:r>
      <w:proofErr w:type="spellStart"/>
      <w:r>
        <w:t>itzt</w:t>
      </w:r>
      <w:proofErr w:type="spellEnd"/>
      <w:r>
        <w:t xml:space="preserve"> auch </w:t>
      </w:r>
      <w:proofErr w:type="spellStart"/>
      <w:r>
        <w:t>darumb</w:t>
      </w:r>
      <w:proofErr w:type="spellEnd"/>
      <w:r>
        <w:t xml:space="preserve"> verachten das es geringe Prediger </w:t>
      </w:r>
      <w:proofErr w:type="spellStart"/>
      <w:r>
        <w:t>verkuendigen</w:t>
      </w:r>
      <w:proofErr w:type="spellEnd"/>
      <w:r>
        <w:t xml:space="preserve"> / spotten </w:t>
      </w:r>
      <w:proofErr w:type="spellStart"/>
      <w:r>
        <w:t>ir</w:t>
      </w:r>
      <w:proofErr w:type="spellEnd"/>
      <w:r>
        <w:t xml:space="preserve"> und sprechen / Wer hats in gesaget was Gott im sinne habe. </w:t>
      </w:r>
      <w:proofErr w:type="spellStart"/>
      <w:r>
        <w:t>Sihe</w:t>
      </w:r>
      <w:proofErr w:type="spellEnd"/>
      <w:r>
        <w:t xml:space="preserve"> wie Gott spricht Ex. 20. Ich </w:t>
      </w:r>
      <w:proofErr w:type="spellStart"/>
      <w:r>
        <w:t>wil</w:t>
      </w:r>
      <w:proofErr w:type="spellEnd"/>
      <w:r>
        <w:t xml:space="preserve"> niemand unschuldig halten der meines Namens </w:t>
      </w:r>
      <w:proofErr w:type="spellStart"/>
      <w:r>
        <w:t>misbraucht</w:t>
      </w:r>
      <w:proofErr w:type="spellEnd"/>
      <w:r>
        <w:t xml:space="preserve">: so </w:t>
      </w:r>
      <w:proofErr w:type="spellStart"/>
      <w:r>
        <w:t>kan</w:t>
      </w:r>
      <w:proofErr w:type="spellEnd"/>
      <w:r>
        <w:t xml:space="preserve"> es solchen </w:t>
      </w:r>
      <w:proofErr w:type="spellStart"/>
      <w:r>
        <w:t>spottern</w:t>
      </w:r>
      <w:proofErr w:type="spellEnd"/>
      <w:r>
        <w:t xml:space="preserve"> Jeremia und aller rechten Prediger nicht </w:t>
      </w:r>
      <w:proofErr w:type="spellStart"/>
      <w:r>
        <w:t>wol</w:t>
      </w:r>
      <w:proofErr w:type="spellEnd"/>
      <w:r>
        <w:t xml:space="preserve"> gehen. </w:t>
      </w:r>
      <w:proofErr w:type="spellStart"/>
      <w:r>
        <w:t>Drumb</w:t>
      </w:r>
      <w:proofErr w:type="spellEnd"/>
      <w:r>
        <w:t xml:space="preserve"> wie er mit </w:t>
      </w:r>
      <w:proofErr w:type="spellStart"/>
      <w:r>
        <w:t>disen</w:t>
      </w:r>
      <w:proofErr w:type="spellEnd"/>
      <w:r>
        <w:t xml:space="preserve"> </w:t>
      </w:r>
      <w:proofErr w:type="spellStart"/>
      <w:r>
        <w:t>wortten</w:t>
      </w:r>
      <w:proofErr w:type="spellEnd"/>
      <w:r>
        <w:t xml:space="preserve"> (so spricht der Herr Zebaoth / Gehorcht nicht den </w:t>
      </w:r>
      <w:proofErr w:type="spellStart"/>
      <w:r>
        <w:t>wortten</w:t>
      </w:r>
      <w:proofErr w:type="spellEnd"/>
      <w:r>
        <w:t xml:space="preserve"> der Propheten so euch weissagen / sie </w:t>
      </w:r>
      <w:proofErr w:type="spellStart"/>
      <w:r>
        <w:t>betriegen</w:t>
      </w:r>
      <w:proofErr w:type="spellEnd"/>
      <w:r>
        <w:t xml:space="preserve"> euch: denn sie predigen ihres </w:t>
      </w:r>
      <w:proofErr w:type="spellStart"/>
      <w:r>
        <w:t>hertzen</w:t>
      </w:r>
      <w:proofErr w:type="spellEnd"/>
      <w:r>
        <w:t xml:space="preserve"> </w:t>
      </w:r>
      <w:proofErr w:type="spellStart"/>
      <w:r>
        <w:t>gesicht</w:t>
      </w:r>
      <w:proofErr w:type="spellEnd"/>
      <w:r>
        <w:t xml:space="preserve"> und nicht aus des </w:t>
      </w:r>
      <w:proofErr w:type="spellStart"/>
      <w:r>
        <w:t>Hern</w:t>
      </w:r>
      <w:proofErr w:type="spellEnd"/>
      <w:r>
        <w:t xml:space="preserve"> munde: sie sagen </w:t>
      </w:r>
      <w:proofErr w:type="spellStart"/>
      <w:r>
        <w:t>dene</w:t>
      </w:r>
      <w:proofErr w:type="spellEnd"/>
      <w:r>
        <w:t xml:space="preserve"> so mich </w:t>
      </w:r>
      <w:proofErr w:type="spellStart"/>
      <w:r>
        <w:t>lestern</w:t>
      </w:r>
      <w:proofErr w:type="spellEnd"/>
      <w:r>
        <w:t xml:space="preserve"> / der Herr hats gesagt / es wird euch </w:t>
      </w:r>
      <w:proofErr w:type="spellStart"/>
      <w:r>
        <w:t>wolgehen</w:t>
      </w:r>
      <w:proofErr w:type="spellEnd"/>
      <w:r>
        <w:t xml:space="preserve"> und allen die nach ihres </w:t>
      </w:r>
      <w:proofErr w:type="spellStart"/>
      <w:r>
        <w:t>hertzen</w:t>
      </w:r>
      <w:proofErr w:type="spellEnd"/>
      <w:r>
        <w:t xml:space="preserve"> </w:t>
      </w:r>
      <w:proofErr w:type="spellStart"/>
      <w:r>
        <w:t>dunckel</w:t>
      </w:r>
      <w:proofErr w:type="spellEnd"/>
      <w:r>
        <w:t xml:space="preserve"> wandeln sagen sie / Es wird kein </w:t>
      </w:r>
      <w:proofErr w:type="spellStart"/>
      <w:r>
        <w:t>unglueck</w:t>
      </w:r>
      <w:proofErr w:type="spellEnd"/>
      <w:r>
        <w:t xml:space="preserve"> </w:t>
      </w:r>
      <w:proofErr w:type="spellStart"/>
      <w:r>
        <w:t>uber</w:t>
      </w:r>
      <w:proofErr w:type="spellEnd"/>
      <w:r>
        <w:t xml:space="preserve"> euch </w:t>
      </w:r>
      <w:proofErr w:type="spellStart"/>
      <w:r>
        <w:t>komen</w:t>
      </w:r>
      <w:proofErr w:type="spellEnd"/>
      <w:r>
        <w:t xml:space="preserve">: denn wer hat im rat des </w:t>
      </w:r>
      <w:proofErr w:type="spellStart"/>
      <w:r>
        <w:t>Hern</w:t>
      </w:r>
      <w:proofErr w:type="spellEnd"/>
      <w:r>
        <w:t xml:space="preserve"> gestanden der sein </w:t>
      </w:r>
      <w:proofErr w:type="spellStart"/>
      <w:r>
        <w:t>wortt</w:t>
      </w:r>
      <w:proofErr w:type="spellEnd"/>
      <w:r>
        <w:t xml:space="preserve"> gesehen und </w:t>
      </w:r>
      <w:proofErr w:type="spellStart"/>
      <w:r>
        <w:t>gehort</w:t>
      </w:r>
      <w:proofErr w:type="spellEnd"/>
      <w:r>
        <w:t xml:space="preserve"> habe: wer hat sein </w:t>
      </w:r>
      <w:proofErr w:type="spellStart"/>
      <w:r>
        <w:t>wortt</w:t>
      </w:r>
      <w:proofErr w:type="spellEnd"/>
      <w:r>
        <w:t xml:space="preserve"> gesehen und </w:t>
      </w:r>
      <w:proofErr w:type="spellStart"/>
      <w:r>
        <w:t>gehoret</w:t>
      </w:r>
      <w:proofErr w:type="spellEnd"/>
      <w:r>
        <w:t xml:space="preserve">:) der falschen Propheten </w:t>
      </w:r>
      <w:proofErr w:type="spellStart"/>
      <w:r>
        <w:t>gottslesterung</w:t>
      </w:r>
      <w:proofErr w:type="spellEnd"/>
      <w:r>
        <w:t xml:space="preserve"> und </w:t>
      </w:r>
      <w:proofErr w:type="spellStart"/>
      <w:r>
        <w:t>suende</w:t>
      </w:r>
      <w:proofErr w:type="spellEnd"/>
      <w:r>
        <w:t xml:space="preserve"> beschreibet </w:t>
      </w:r>
      <w:proofErr w:type="spellStart"/>
      <w:r>
        <w:t>umb</w:t>
      </w:r>
      <w:proofErr w:type="spellEnd"/>
      <w:r>
        <w:t xml:space="preserve"> </w:t>
      </w:r>
      <w:proofErr w:type="spellStart"/>
      <w:r>
        <w:t>dere</w:t>
      </w:r>
      <w:proofErr w:type="spellEnd"/>
      <w:r>
        <w:t xml:space="preserve"> willen Gott </w:t>
      </w:r>
      <w:proofErr w:type="spellStart"/>
      <w:r>
        <w:t>verpeut</w:t>
      </w:r>
      <w:proofErr w:type="spellEnd"/>
      <w:r>
        <w:t xml:space="preserve"> </w:t>
      </w:r>
      <w:proofErr w:type="spellStart"/>
      <w:r>
        <w:t>inen</w:t>
      </w:r>
      <w:proofErr w:type="spellEnd"/>
      <w:r>
        <w:t xml:space="preserve"> zu </w:t>
      </w:r>
      <w:proofErr w:type="spellStart"/>
      <w:r>
        <w:t>glewben</w:t>
      </w:r>
      <w:proofErr w:type="spellEnd"/>
      <w:r>
        <w:t xml:space="preserve">. Also beschreibet er mit </w:t>
      </w:r>
      <w:proofErr w:type="spellStart"/>
      <w:r>
        <w:t>disen</w:t>
      </w:r>
      <w:proofErr w:type="spellEnd"/>
      <w:r>
        <w:t xml:space="preserve"> </w:t>
      </w:r>
      <w:proofErr w:type="spellStart"/>
      <w:r>
        <w:t>drewwortten</w:t>
      </w:r>
      <w:proofErr w:type="spellEnd"/>
      <w:r>
        <w:t xml:space="preserve"> (</w:t>
      </w:r>
      <w:proofErr w:type="spellStart"/>
      <w:r>
        <w:t>sihe</w:t>
      </w:r>
      <w:proofErr w:type="spellEnd"/>
      <w:r>
        <w:t xml:space="preserve"> es wird ein </w:t>
      </w:r>
      <w:proofErr w:type="spellStart"/>
      <w:r>
        <w:t>wetter</w:t>
      </w:r>
      <w:proofErr w:type="spellEnd"/>
      <w:r>
        <w:t xml:space="preserve"> des </w:t>
      </w:r>
      <w:proofErr w:type="spellStart"/>
      <w:r>
        <w:t>Hern</w:t>
      </w:r>
      <w:proofErr w:type="spellEnd"/>
      <w:r>
        <w:t xml:space="preserve"> mit </w:t>
      </w:r>
      <w:proofErr w:type="spellStart"/>
      <w:r>
        <w:t>grim</w:t>
      </w:r>
      <w:proofErr w:type="spellEnd"/>
      <w:r>
        <w:t xml:space="preserve"> </w:t>
      </w:r>
      <w:proofErr w:type="spellStart"/>
      <w:r>
        <w:t>komen</w:t>
      </w:r>
      <w:proofErr w:type="spellEnd"/>
      <w:r>
        <w:t xml:space="preserve"> / und ein schrecklich </w:t>
      </w:r>
      <w:proofErr w:type="spellStart"/>
      <w:r>
        <w:t>ungewitter</w:t>
      </w:r>
      <w:proofErr w:type="spellEnd"/>
      <w:r>
        <w:t xml:space="preserve"> den gottlosen </w:t>
      </w:r>
      <w:proofErr w:type="spellStart"/>
      <w:r>
        <w:t>auff</w:t>
      </w:r>
      <w:proofErr w:type="spellEnd"/>
      <w:r>
        <w:t xml:space="preserve"> den </w:t>
      </w:r>
      <w:proofErr w:type="spellStart"/>
      <w:r>
        <w:t>kopff</w:t>
      </w:r>
      <w:proofErr w:type="spellEnd"/>
      <w:r>
        <w:t xml:space="preserve"> fallen: und des </w:t>
      </w:r>
      <w:proofErr w:type="spellStart"/>
      <w:r>
        <w:t>Hern</w:t>
      </w:r>
      <w:proofErr w:type="spellEnd"/>
      <w:r>
        <w:t xml:space="preserve"> </w:t>
      </w:r>
      <w:proofErr w:type="spellStart"/>
      <w:r>
        <w:t>zorn</w:t>
      </w:r>
      <w:proofErr w:type="spellEnd"/>
      <w:r>
        <w:t xml:space="preserve"> wird nicht nachlassen / bis er thue und ausrichte was er im sinne hat: hernach werdet </w:t>
      </w:r>
      <w:proofErr w:type="spellStart"/>
      <w:r>
        <w:t>irs</w:t>
      </w:r>
      <w:proofErr w:type="spellEnd"/>
      <w:r>
        <w:t xml:space="preserve"> </w:t>
      </w:r>
      <w:proofErr w:type="spellStart"/>
      <w:r>
        <w:t>wol</w:t>
      </w:r>
      <w:proofErr w:type="spellEnd"/>
      <w:r>
        <w:t xml:space="preserve"> </w:t>
      </w:r>
      <w:proofErr w:type="spellStart"/>
      <w:r>
        <w:t>erfaren</w:t>
      </w:r>
      <w:proofErr w:type="spellEnd"/>
      <w:r>
        <w:t xml:space="preserve">) die plage damit Gott die </w:t>
      </w:r>
      <w:proofErr w:type="spellStart"/>
      <w:r>
        <w:t>verechter</w:t>
      </w:r>
      <w:proofErr w:type="spellEnd"/>
      <w:r>
        <w:t xml:space="preserve"> seines </w:t>
      </w:r>
      <w:proofErr w:type="spellStart"/>
      <w:r>
        <w:t>wortts</w:t>
      </w:r>
      <w:proofErr w:type="spellEnd"/>
      <w:r>
        <w:t xml:space="preserve"> und </w:t>
      </w:r>
      <w:proofErr w:type="spellStart"/>
      <w:r>
        <w:t>spotter</w:t>
      </w:r>
      <w:proofErr w:type="spellEnd"/>
      <w:r>
        <w:t xml:space="preserve"> Jeremia und aller rechten Propheten straffen </w:t>
      </w:r>
      <w:proofErr w:type="spellStart"/>
      <w:r>
        <w:t>wil</w:t>
      </w:r>
      <w:proofErr w:type="spellEnd"/>
      <w:r>
        <w:t xml:space="preserve"> / </w:t>
      </w:r>
      <w:proofErr w:type="spellStart"/>
      <w:r>
        <w:t>nemlich</w:t>
      </w:r>
      <w:proofErr w:type="spellEnd"/>
      <w:r>
        <w:t xml:space="preserve"> das Babylonisch </w:t>
      </w:r>
      <w:proofErr w:type="spellStart"/>
      <w:r>
        <w:t>gefengnis</w:t>
      </w:r>
      <w:proofErr w:type="spellEnd"/>
      <w:r>
        <w:t xml:space="preserve"> und alles </w:t>
      </w:r>
      <w:proofErr w:type="spellStart"/>
      <w:r>
        <w:t>hertzeleid</w:t>
      </w:r>
      <w:proofErr w:type="spellEnd"/>
      <w:r>
        <w:t xml:space="preserve"> in </w:t>
      </w:r>
      <w:proofErr w:type="spellStart"/>
      <w:r>
        <w:t>ewickeit</w:t>
      </w:r>
      <w:proofErr w:type="spellEnd"/>
      <w:r>
        <w:t xml:space="preserve">. Nu </w:t>
      </w:r>
    </w:p>
    <w:p w14:paraId="0E6354DC" w14:textId="77777777" w:rsidR="00A07F1F" w:rsidRDefault="00A07F1F" w:rsidP="00A07F1F">
      <w:pPr>
        <w:pStyle w:val="berschrift3"/>
      </w:pPr>
      <w:r>
        <w:t xml:space="preserve">Von den </w:t>
      </w:r>
      <w:proofErr w:type="spellStart"/>
      <w:r>
        <w:t>unberuffenen</w:t>
      </w:r>
      <w:proofErr w:type="spellEnd"/>
      <w:r>
        <w:t xml:space="preserve"> Propheten.</w:t>
      </w:r>
    </w:p>
    <w:p w14:paraId="13BB3FBC" w14:textId="77777777" w:rsidR="00A07F1F" w:rsidRDefault="00A07F1F" w:rsidP="00A07F1F">
      <w:pPr>
        <w:pStyle w:val="StandardWeb"/>
      </w:pPr>
      <w:r>
        <w:t xml:space="preserve">Die Propheten nicht </w:t>
      </w:r>
      <w:proofErr w:type="spellStart"/>
      <w:r>
        <w:t>gesand</w:t>
      </w:r>
      <w:proofErr w:type="spellEnd"/>
      <w:r>
        <w:t xml:space="preserve"> sein / </w:t>
      </w:r>
      <w:proofErr w:type="spellStart"/>
      <w:r>
        <w:t>heist</w:t>
      </w:r>
      <w:proofErr w:type="spellEnd"/>
      <w:r>
        <w:t xml:space="preserve"> / den heiligen Geist nicht haben </w:t>
      </w:r>
      <w:proofErr w:type="spellStart"/>
      <w:r>
        <w:t>zupredigen</w:t>
      </w:r>
      <w:proofErr w:type="spellEnd"/>
      <w:r>
        <w:t xml:space="preserve"> Gesetz und Evangelion unterschiedlich wie Jeremia in </w:t>
      </w:r>
      <w:proofErr w:type="spellStart"/>
      <w:r>
        <w:t>disem</w:t>
      </w:r>
      <w:proofErr w:type="spellEnd"/>
      <w:r>
        <w:t xml:space="preserve"> Capitel / und Paulus 2. Cor. 3. Der Buchstabe tödtet der geist macht lebendig. </w:t>
      </w:r>
      <w:proofErr w:type="spellStart"/>
      <w:r>
        <w:t>Lauffen</w:t>
      </w:r>
      <w:proofErr w:type="spellEnd"/>
      <w:r>
        <w:t xml:space="preserve"> / </w:t>
      </w:r>
      <w:proofErr w:type="spellStart"/>
      <w:r>
        <w:t>heist</w:t>
      </w:r>
      <w:proofErr w:type="spellEnd"/>
      <w:r>
        <w:t xml:space="preserve"> / weidlich </w:t>
      </w:r>
      <w:proofErr w:type="spellStart"/>
      <w:r>
        <w:t>schwermen</w:t>
      </w:r>
      <w:proofErr w:type="spellEnd"/>
      <w:r>
        <w:t xml:space="preserve"> und </w:t>
      </w:r>
      <w:proofErr w:type="spellStart"/>
      <w:r>
        <w:t>hefftig</w:t>
      </w:r>
      <w:proofErr w:type="spellEnd"/>
      <w:r>
        <w:t xml:space="preserve"> sein </w:t>
      </w:r>
      <w:proofErr w:type="spellStart"/>
      <w:r>
        <w:t>falschelere</w:t>
      </w:r>
      <w:proofErr w:type="spellEnd"/>
      <w:r>
        <w:t xml:space="preserve"> </w:t>
      </w:r>
      <w:proofErr w:type="spellStart"/>
      <w:r>
        <w:t>zuverteidigen</w:t>
      </w:r>
      <w:proofErr w:type="spellEnd"/>
      <w:r>
        <w:t xml:space="preserve">: Als sie denn </w:t>
      </w:r>
      <w:proofErr w:type="spellStart"/>
      <w:r>
        <w:t>Psal</w:t>
      </w:r>
      <w:proofErr w:type="spellEnd"/>
      <w:r>
        <w:t xml:space="preserve">. 58. </w:t>
      </w:r>
      <w:proofErr w:type="spellStart"/>
      <w:r>
        <w:t>wuetenden</w:t>
      </w:r>
      <w:proofErr w:type="spellEnd"/>
      <w:r>
        <w:t xml:space="preserve"> Schlangen und tauben Ottern </w:t>
      </w:r>
      <w:proofErr w:type="spellStart"/>
      <w:r>
        <w:t>umb</w:t>
      </w:r>
      <w:proofErr w:type="spellEnd"/>
      <w:r>
        <w:t xml:space="preserve"> des willen </w:t>
      </w:r>
      <w:proofErr w:type="spellStart"/>
      <w:r>
        <w:t>vergliechen</w:t>
      </w:r>
      <w:proofErr w:type="spellEnd"/>
      <w:r>
        <w:t xml:space="preserve"> werden / das sie keinen rechten </w:t>
      </w:r>
      <w:proofErr w:type="spellStart"/>
      <w:r>
        <w:t>lerer</w:t>
      </w:r>
      <w:proofErr w:type="spellEnd"/>
      <w:r>
        <w:t xml:space="preserve"> </w:t>
      </w:r>
      <w:proofErr w:type="spellStart"/>
      <w:r>
        <w:t>horen</w:t>
      </w:r>
      <w:proofErr w:type="spellEnd"/>
      <w:r>
        <w:t xml:space="preserve"> und von </w:t>
      </w:r>
      <w:proofErr w:type="spellStart"/>
      <w:r>
        <w:t>jderman</w:t>
      </w:r>
      <w:proofErr w:type="spellEnd"/>
      <w:r>
        <w:t xml:space="preserve"> </w:t>
      </w:r>
      <w:proofErr w:type="spellStart"/>
      <w:r>
        <w:t>gehort</w:t>
      </w:r>
      <w:proofErr w:type="spellEnd"/>
      <w:r>
        <w:t xml:space="preserve"> sein wollen. Daraus </w:t>
      </w:r>
      <w:proofErr w:type="spellStart"/>
      <w:r>
        <w:t>wolzuverstehen</w:t>
      </w:r>
      <w:proofErr w:type="spellEnd"/>
      <w:r>
        <w:t xml:space="preserve"> / das er mit </w:t>
      </w:r>
      <w:proofErr w:type="spellStart"/>
      <w:r>
        <w:t>disen</w:t>
      </w:r>
      <w:proofErr w:type="spellEnd"/>
      <w:r>
        <w:t xml:space="preserve"> </w:t>
      </w:r>
      <w:proofErr w:type="spellStart"/>
      <w:r>
        <w:t>wortten</w:t>
      </w:r>
      <w:proofErr w:type="spellEnd"/>
      <w:r>
        <w:t xml:space="preserve"> (Ich redet nicht zu </w:t>
      </w:r>
      <w:proofErr w:type="spellStart"/>
      <w:r>
        <w:t>inen</w:t>
      </w:r>
      <w:proofErr w:type="spellEnd"/>
      <w:r>
        <w:t xml:space="preserve"> dennoch </w:t>
      </w:r>
      <w:proofErr w:type="spellStart"/>
      <w:r>
        <w:t>weissageten</w:t>
      </w:r>
      <w:proofErr w:type="spellEnd"/>
      <w:r>
        <w:t xml:space="preserve"> sie) die treffe so predigen / aber nicht Gotts </w:t>
      </w:r>
      <w:proofErr w:type="spellStart"/>
      <w:r>
        <w:t>wortt</w:t>
      </w:r>
      <w:proofErr w:type="spellEnd"/>
      <w:r>
        <w:t xml:space="preserve"> in der </w:t>
      </w:r>
      <w:proofErr w:type="spellStart"/>
      <w:r>
        <w:t>Schrifft</w:t>
      </w:r>
      <w:proofErr w:type="spellEnd"/>
      <w:r>
        <w:t xml:space="preserve"> </w:t>
      </w:r>
      <w:proofErr w:type="spellStart"/>
      <w:r>
        <w:t>zuleren</w:t>
      </w:r>
      <w:proofErr w:type="spellEnd"/>
      <w:r>
        <w:t xml:space="preserve"> </w:t>
      </w:r>
      <w:proofErr w:type="spellStart"/>
      <w:r>
        <w:t>befolhen</w:t>
      </w:r>
      <w:proofErr w:type="spellEnd"/>
      <w:r>
        <w:t xml:space="preserve"> / welches die </w:t>
      </w:r>
      <w:proofErr w:type="spellStart"/>
      <w:r>
        <w:t>leutte</w:t>
      </w:r>
      <w:proofErr w:type="spellEnd"/>
      <w:r>
        <w:t xml:space="preserve"> zu Gott alleine </w:t>
      </w:r>
      <w:proofErr w:type="spellStart"/>
      <w:r>
        <w:t>bekeret</w:t>
      </w:r>
      <w:proofErr w:type="spellEnd"/>
      <w:r>
        <w:t xml:space="preserve"> und seligmacht / so all andere </w:t>
      </w:r>
      <w:proofErr w:type="spellStart"/>
      <w:r>
        <w:t>lere</w:t>
      </w:r>
      <w:proofErr w:type="spellEnd"/>
      <w:r>
        <w:t xml:space="preserve"> </w:t>
      </w:r>
      <w:proofErr w:type="spellStart"/>
      <w:r>
        <w:t>verfueret</w:t>
      </w:r>
      <w:proofErr w:type="spellEnd"/>
      <w:r>
        <w:t xml:space="preserve"> und </w:t>
      </w:r>
      <w:proofErr w:type="spellStart"/>
      <w:r>
        <w:t>umbbringet</w:t>
      </w:r>
      <w:proofErr w:type="spellEnd"/>
      <w:r>
        <w:t xml:space="preserve">: wie Jeremia </w:t>
      </w:r>
      <w:proofErr w:type="spellStart"/>
      <w:r>
        <w:t>klarlich</w:t>
      </w:r>
      <w:proofErr w:type="spellEnd"/>
      <w:r>
        <w:t xml:space="preserve"> mit </w:t>
      </w:r>
      <w:proofErr w:type="spellStart"/>
      <w:r>
        <w:t>disen</w:t>
      </w:r>
      <w:proofErr w:type="spellEnd"/>
      <w:r>
        <w:t xml:space="preserve"> </w:t>
      </w:r>
      <w:proofErr w:type="spellStart"/>
      <w:r>
        <w:t>wortten</w:t>
      </w:r>
      <w:proofErr w:type="spellEnd"/>
      <w:r>
        <w:t xml:space="preserve"> anzeiget: denn wo sie bei meinem rat blieben und </w:t>
      </w:r>
      <w:proofErr w:type="spellStart"/>
      <w:r>
        <w:t>hetten</w:t>
      </w:r>
      <w:proofErr w:type="spellEnd"/>
      <w:r>
        <w:t xml:space="preserve"> meine </w:t>
      </w:r>
      <w:proofErr w:type="spellStart"/>
      <w:r>
        <w:t>wortt</w:t>
      </w:r>
      <w:proofErr w:type="spellEnd"/>
      <w:r>
        <w:t xml:space="preserve"> meinem </w:t>
      </w:r>
      <w:proofErr w:type="spellStart"/>
      <w:r>
        <w:t>volck</w:t>
      </w:r>
      <w:proofErr w:type="spellEnd"/>
      <w:r>
        <w:t xml:space="preserve"> </w:t>
      </w:r>
      <w:proofErr w:type="spellStart"/>
      <w:r>
        <w:t>geprediget</w:t>
      </w:r>
      <w:proofErr w:type="spellEnd"/>
      <w:r>
        <w:t xml:space="preserve"> / so </w:t>
      </w:r>
      <w:proofErr w:type="spellStart"/>
      <w:r>
        <w:t>hette</w:t>
      </w:r>
      <w:proofErr w:type="spellEnd"/>
      <w:r>
        <w:t xml:space="preserve"> sie </w:t>
      </w:r>
      <w:proofErr w:type="spellStart"/>
      <w:r>
        <w:t>dasselb</w:t>
      </w:r>
      <w:proofErr w:type="spellEnd"/>
      <w:r>
        <w:t xml:space="preserve"> von </w:t>
      </w:r>
      <w:proofErr w:type="spellStart"/>
      <w:r>
        <w:t>irem</w:t>
      </w:r>
      <w:proofErr w:type="spellEnd"/>
      <w:r>
        <w:t xml:space="preserve"> </w:t>
      </w:r>
      <w:proofErr w:type="spellStart"/>
      <w:r>
        <w:t>bosen</w:t>
      </w:r>
      <w:proofErr w:type="spellEnd"/>
      <w:r>
        <w:t xml:space="preserve"> wesen und von </w:t>
      </w:r>
      <w:proofErr w:type="spellStart"/>
      <w:r>
        <w:t>irem</w:t>
      </w:r>
      <w:proofErr w:type="spellEnd"/>
      <w:r>
        <w:t xml:space="preserve"> </w:t>
      </w:r>
      <w:proofErr w:type="spellStart"/>
      <w:r>
        <w:t>bosen</w:t>
      </w:r>
      <w:proofErr w:type="spellEnd"/>
      <w:r>
        <w:t xml:space="preserve"> leben </w:t>
      </w:r>
      <w:proofErr w:type="spellStart"/>
      <w:r>
        <w:t>bekeret</w:t>
      </w:r>
      <w:proofErr w:type="spellEnd"/>
      <w:r>
        <w:t xml:space="preserve">. </w:t>
      </w:r>
    </w:p>
    <w:p w14:paraId="1188D189" w14:textId="77777777" w:rsidR="00A07F1F" w:rsidRDefault="00A07F1F" w:rsidP="00A07F1F">
      <w:pPr>
        <w:pStyle w:val="berschrift3"/>
      </w:pPr>
      <w:r>
        <w:t xml:space="preserve">Wie Gott an allen </w:t>
      </w:r>
      <w:proofErr w:type="spellStart"/>
      <w:r>
        <w:t>ortten</w:t>
      </w:r>
      <w:proofErr w:type="spellEnd"/>
      <w:r>
        <w:t xml:space="preserve"> </w:t>
      </w:r>
      <w:proofErr w:type="spellStart"/>
      <w:r>
        <w:t>gegenwerttig</w:t>
      </w:r>
      <w:proofErr w:type="spellEnd"/>
      <w:r>
        <w:t xml:space="preserve"> der falschen Propheten predigt von seinem </w:t>
      </w:r>
      <w:proofErr w:type="spellStart"/>
      <w:r>
        <w:t>Wortt</w:t>
      </w:r>
      <w:proofErr w:type="spellEnd"/>
      <w:r>
        <w:t xml:space="preserve"> absondert und </w:t>
      </w:r>
      <w:proofErr w:type="spellStart"/>
      <w:r>
        <w:t>inen</w:t>
      </w:r>
      <w:proofErr w:type="spellEnd"/>
      <w:r>
        <w:t xml:space="preserve"> </w:t>
      </w:r>
      <w:proofErr w:type="spellStart"/>
      <w:r>
        <w:t>drewet</w:t>
      </w:r>
      <w:proofErr w:type="spellEnd"/>
      <w:r>
        <w:t>.</w:t>
      </w:r>
    </w:p>
    <w:p w14:paraId="48DB3E20" w14:textId="77777777" w:rsidR="00A07F1F" w:rsidRDefault="00A07F1F" w:rsidP="00A07F1F">
      <w:pPr>
        <w:pStyle w:val="StandardWeb"/>
      </w:pPr>
      <w:r>
        <w:t xml:space="preserve">Wie er mit </w:t>
      </w:r>
      <w:proofErr w:type="spellStart"/>
      <w:r>
        <w:t>disen</w:t>
      </w:r>
      <w:proofErr w:type="spellEnd"/>
      <w:r>
        <w:t xml:space="preserve"> </w:t>
      </w:r>
      <w:proofErr w:type="spellStart"/>
      <w:r>
        <w:t>wortten</w:t>
      </w:r>
      <w:proofErr w:type="spellEnd"/>
      <w:r>
        <w:t xml:space="preserve"> (Bin ich nicht ein Gott der nahe ist / spricht der Herr / und nicht ein Gott der ferne </w:t>
      </w:r>
      <w:proofErr w:type="spellStart"/>
      <w:r>
        <w:t>seie</w:t>
      </w:r>
      <w:proofErr w:type="spellEnd"/>
      <w:r>
        <w:t xml:space="preserve">: </w:t>
      </w:r>
      <w:proofErr w:type="spellStart"/>
      <w:r>
        <w:t>Meinstu</w:t>
      </w:r>
      <w:proofErr w:type="spellEnd"/>
      <w:r>
        <w:t xml:space="preserve"> das sich jemand so heimlich verbergen </w:t>
      </w:r>
      <w:proofErr w:type="spellStart"/>
      <w:r>
        <w:t>konne</w:t>
      </w:r>
      <w:proofErr w:type="spellEnd"/>
      <w:r>
        <w:t xml:space="preserve"> / das ich in nicht sehe / spricht der Herr: bin </w:t>
      </w:r>
      <w:proofErr w:type="spellStart"/>
      <w:r>
        <w:t>ichs</w:t>
      </w:r>
      <w:proofErr w:type="spellEnd"/>
      <w:r>
        <w:t xml:space="preserve"> nicht der </w:t>
      </w:r>
      <w:proofErr w:type="spellStart"/>
      <w:r>
        <w:t>Himel</w:t>
      </w:r>
      <w:proofErr w:type="spellEnd"/>
      <w:r>
        <w:t xml:space="preserve"> und Erden </w:t>
      </w:r>
      <w:proofErr w:type="spellStart"/>
      <w:r>
        <w:t>fuellet</w:t>
      </w:r>
      <w:proofErr w:type="spellEnd"/>
      <w:r>
        <w:t xml:space="preserve"> / spricht der Herr:) </w:t>
      </w:r>
      <w:proofErr w:type="spellStart"/>
      <w:r>
        <w:t>leret</w:t>
      </w:r>
      <w:proofErr w:type="spellEnd"/>
      <w:r>
        <w:t xml:space="preserve"> / das Gott im </w:t>
      </w:r>
      <w:proofErr w:type="spellStart"/>
      <w:r>
        <w:t>Himel</w:t>
      </w:r>
      <w:proofErr w:type="spellEnd"/>
      <w:r>
        <w:t xml:space="preserve"> an allen </w:t>
      </w:r>
      <w:proofErr w:type="spellStart"/>
      <w:r>
        <w:t>ortten</w:t>
      </w:r>
      <w:proofErr w:type="spellEnd"/>
      <w:r>
        <w:t xml:space="preserve"> </w:t>
      </w:r>
      <w:proofErr w:type="spellStart"/>
      <w:r>
        <w:t>gegenwerttig</w:t>
      </w:r>
      <w:proofErr w:type="spellEnd"/>
      <w:r>
        <w:t xml:space="preserve"> lebendig </w:t>
      </w:r>
      <w:proofErr w:type="spellStart"/>
      <w:r>
        <w:t>allmechtig</w:t>
      </w:r>
      <w:proofErr w:type="spellEnd"/>
      <w:r>
        <w:t xml:space="preserve"> ist / also / das niemand seinem </w:t>
      </w:r>
      <w:proofErr w:type="spellStart"/>
      <w:r>
        <w:t>gericht</w:t>
      </w:r>
      <w:proofErr w:type="spellEnd"/>
      <w:r>
        <w:t xml:space="preserve"> und seiner </w:t>
      </w:r>
      <w:proofErr w:type="spellStart"/>
      <w:r>
        <w:t>hand</w:t>
      </w:r>
      <w:proofErr w:type="spellEnd"/>
      <w:r>
        <w:t xml:space="preserve"> </w:t>
      </w:r>
      <w:proofErr w:type="spellStart"/>
      <w:r>
        <w:t>entlauffen</w:t>
      </w:r>
      <w:proofErr w:type="spellEnd"/>
      <w:r>
        <w:t xml:space="preserve"> </w:t>
      </w:r>
      <w:proofErr w:type="spellStart"/>
      <w:r>
        <w:t>kan</w:t>
      </w:r>
      <w:proofErr w:type="spellEnd"/>
      <w:r>
        <w:t xml:space="preserve">: Wie </w:t>
      </w:r>
      <w:proofErr w:type="spellStart"/>
      <w:r>
        <w:t>Psal</w:t>
      </w:r>
      <w:proofErr w:type="spellEnd"/>
      <w:r>
        <w:t xml:space="preserve">. 139. klinget / Wo </w:t>
      </w:r>
      <w:proofErr w:type="spellStart"/>
      <w:r>
        <w:t>sol</w:t>
      </w:r>
      <w:proofErr w:type="spellEnd"/>
      <w:r>
        <w:t xml:space="preserve"> ich </w:t>
      </w:r>
      <w:proofErr w:type="spellStart"/>
      <w:r>
        <w:t>hinfliehen</w:t>
      </w:r>
      <w:proofErr w:type="spellEnd"/>
      <w:r>
        <w:t xml:space="preserve"> </w:t>
      </w:r>
      <w:proofErr w:type="spellStart"/>
      <w:r>
        <w:t>fur</w:t>
      </w:r>
      <w:proofErr w:type="spellEnd"/>
      <w:r>
        <w:t xml:space="preserve"> deinem </w:t>
      </w:r>
      <w:proofErr w:type="spellStart"/>
      <w:r>
        <w:t>angesicht</w:t>
      </w:r>
      <w:proofErr w:type="spellEnd"/>
      <w:r>
        <w:t xml:space="preserve">: </w:t>
      </w:r>
      <w:proofErr w:type="spellStart"/>
      <w:r>
        <w:t>Fuere</w:t>
      </w:r>
      <w:proofErr w:type="spellEnd"/>
      <w:r>
        <w:t xml:space="preserve"> ich gen </w:t>
      </w:r>
      <w:proofErr w:type="spellStart"/>
      <w:r>
        <w:t>Himel</w:t>
      </w:r>
      <w:proofErr w:type="spellEnd"/>
      <w:r>
        <w:t xml:space="preserve"> so </w:t>
      </w:r>
      <w:proofErr w:type="spellStart"/>
      <w:r>
        <w:t>bistu</w:t>
      </w:r>
      <w:proofErr w:type="spellEnd"/>
      <w:r>
        <w:t xml:space="preserve"> da / bettet ich mir in die Helle so </w:t>
      </w:r>
      <w:proofErr w:type="spellStart"/>
      <w:r>
        <w:t>bistu</w:t>
      </w:r>
      <w:proofErr w:type="spellEnd"/>
      <w:r>
        <w:t xml:space="preserve"> da / </w:t>
      </w:r>
      <w:proofErr w:type="spellStart"/>
      <w:r>
        <w:t>neme</w:t>
      </w:r>
      <w:proofErr w:type="spellEnd"/>
      <w:r>
        <w:t xml:space="preserve"> ich </w:t>
      </w:r>
      <w:proofErr w:type="spellStart"/>
      <w:r>
        <w:t>fluegel</w:t>
      </w:r>
      <w:proofErr w:type="spellEnd"/>
      <w:r>
        <w:t xml:space="preserve"> der morgenrote und blieb am </w:t>
      </w:r>
      <w:proofErr w:type="spellStart"/>
      <w:r>
        <w:t>eussersten</w:t>
      </w:r>
      <w:proofErr w:type="spellEnd"/>
      <w:r>
        <w:t xml:space="preserve"> Meer / so wurde mich doch dein </w:t>
      </w:r>
      <w:proofErr w:type="spellStart"/>
      <w:r>
        <w:t>hand</w:t>
      </w:r>
      <w:proofErr w:type="spellEnd"/>
      <w:r>
        <w:t xml:space="preserve"> </w:t>
      </w:r>
      <w:proofErr w:type="spellStart"/>
      <w:r>
        <w:t>daselbs</w:t>
      </w:r>
      <w:proofErr w:type="spellEnd"/>
      <w:r>
        <w:t xml:space="preserve"> </w:t>
      </w:r>
      <w:proofErr w:type="spellStart"/>
      <w:r>
        <w:t>fueren</w:t>
      </w:r>
      <w:proofErr w:type="spellEnd"/>
      <w:r>
        <w:t xml:space="preserve"> und deine rechte mich halten / spreche ich </w:t>
      </w:r>
      <w:proofErr w:type="spellStart"/>
      <w:r>
        <w:t>finsternis</w:t>
      </w:r>
      <w:proofErr w:type="spellEnd"/>
      <w:r>
        <w:t xml:space="preserve"> </w:t>
      </w:r>
      <w:proofErr w:type="spellStart"/>
      <w:r>
        <w:t>muegen</w:t>
      </w:r>
      <w:proofErr w:type="spellEnd"/>
      <w:r>
        <w:t xml:space="preserve"> mich bedecken so </w:t>
      </w:r>
      <w:proofErr w:type="spellStart"/>
      <w:r>
        <w:t>mus</w:t>
      </w:r>
      <w:proofErr w:type="spellEnd"/>
      <w:r>
        <w:t xml:space="preserve"> die </w:t>
      </w:r>
      <w:proofErr w:type="spellStart"/>
      <w:r>
        <w:t>nacht</w:t>
      </w:r>
      <w:proofErr w:type="spellEnd"/>
      <w:r>
        <w:t xml:space="preserve"> auch </w:t>
      </w:r>
      <w:proofErr w:type="spellStart"/>
      <w:r>
        <w:t>liecht</w:t>
      </w:r>
      <w:proofErr w:type="spellEnd"/>
      <w:r>
        <w:t xml:space="preserve"> </w:t>
      </w:r>
      <w:proofErr w:type="spellStart"/>
      <w:r>
        <w:t>umb</w:t>
      </w:r>
      <w:proofErr w:type="spellEnd"/>
      <w:r>
        <w:t xml:space="preserve"> mich sein. 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(Ich </w:t>
      </w:r>
      <w:proofErr w:type="spellStart"/>
      <w:r>
        <w:t>hoere</w:t>
      </w:r>
      <w:proofErr w:type="spellEnd"/>
      <w:r>
        <w:t xml:space="preserve"> es </w:t>
      </w:r>
      <w:proofErr w:type="spellStart"/>
      <w:r>
        <w:t>wol</w:t>
      </w:r>
      <w:proofErr w:type="spellEnd"/>
      <w:r>
        <w:t xml:space="preserve"> das die Propheten predigen und falsch weissagen in meinem </w:t>
      </w:r>
      <w:proofErr w:type="spellStart"/>
      <w:r>
        <w:t>namen</w:t>
      </w:r>
      <w:proofErr w:type="spellEnd"/>
      <w:r>
        <w:t xml:space="preserve"> und sprechen / Mir hat </w:t>
      </w:r>
      <w:proofErr w:type="spellStart"/>
      <w:r>
        <w:t>getreuemet</w:t>
      </w:r>
      <w:proofErr w:type="spellEnd"/>
      <w:r>
        <w:t xml:space="preserve"> mir hat </w:t>
      </w:r>
      <w:proofErr w:type="spellStart"/>
      <w:r>
        <w:t>getreumet</w:t>
      </w:r>
      <w:proofErr w:type="spellEnd"/>
      <w:r>
        <w:t xml:space="preserve">) anzeigen / das Gott alle falsche Propheten </w:t>
      </w:r>
      <w:proofErr w:type="spellStart"/>
      <w:r>
        <w:t>wolkenne</w:t>
      </w:r>
      <w:proofErr w:type="spellEnd"/>
      <w:r>
        <w:t xml:space="preserve"> und </w:t>
      </w:r>
      <w:proofErr w:type="spellStart"/>
      <w:r>
        <w:t>ire</w:t>
      </w:r>
      <w:proofErr w:type="spellEnd"/>
      <w:r>
        <w:t xml:space="preserve"> </w:t>
      </w:r>
      <w:proofErr w:type="spellStart"/>
      <w:r>
        <w:t>falschelere</w:t>
      </w:r>
      <w:proofErr w:type="spellEnd"/>
      <w:r>
        <w:t xml:space="preserve"> </w:t>
      </w:r>
      <w:proofErr w:type="spellStart"/>
      <w:r>
        <w:t>wol</w:t>
      </w:r>
      <w:proofErr w:type="spellEnd"/>
      <w:r>
        <w:t xml:space="preserve"> </w:t>
      </w:r>
      <w:proofErr w:type="spellStart"/>
      <w:r>
        <w:t>hoerre</w:t>
      </w:r>
      <w:proofErr w:type="spellEnd"/>
      <w:r>
        <w:t xml:space="preserve"> / und sie nach des </w:t>
      </w:r>
      <w:proofErr w:type="spellStart"/>
      <w:r>
        <w:t>funfften</w:t>
      </w:r>
      <w:proofErr w:type="spellEnd"/>
      <w:r>
        <w:t xml:space="preserve"> Psalms </w:t>
      </w:r>
      <w:proofErr w:type="spellStart"/>
      <w:r>
        <w:t>drewwortten</w:t>
      </w:r>
      <w:proofErr w:type="spellEnd"/>
      <w:r>
        <w:t xml:space="preserve"> </w:t>
      </w:r>
      <w:proofErr w:type="spellStart"/>
      <w:r>
        <w:t>zustraffen</w:t>
      </w:r>
      <w:proofErr w:type="spellEnd"/>
      <w:r>
        <w:t xml:space="preserve"> </w:t>
      </w:r>
      <w:proofErr w:type="spellStart"/>
      <w:r>
        <w:t>gedencke</w:t>
      </w:r>
      <w:proofErr w:type="spellEnd"/>
      <w:r>
        <w:t xml:space="preserve"> / ob sie gleich in des sicher sind / und meinen weil </w:t>
      </w:r>
      <w:proofErr w:type="spellStart"/>
      <w:r>
        <w:t>ir</w:t>
      </w:r>
      <w:proofErr w:type="spellEnd"/>
      <w:r>
        <w:t xml:space="preserve"> bauch vom </w:t>
      </w:r>
      <w:proofErr w:type="spellStart"/>
      <w:r>
        <w:t>Pubel</w:t>
      </w:r>
      <w:proofErr w:type="spellEnd"/>
      <w:r>
        <w:t xml:space="preserve"> </w:t>
      </w:r>
      <w:proofErr w:type="spellStart"/>
      <w:r>
        <w:t>gefuellet</w:t>
      </w:r>
      <w:proofErr w:type="spellEnd"/>
      <w:r>
        <w:t xml:space="preserve"> wird und sie gros ansehen haben Gott werde sie nicht heimsuchen als seine beste freunde. Weil Gott </w:t>
      </w:r>
      <w:proofErr w:type="spellStart"/>
      <w:r>
        <w:t>verheissen</w:t>
      </w:r>
      <w:proofErr w:type="spellEnd"/>
      <w:r>
        <w:t xml:space="preserve"> Nu. 12. Ist ein Prophet des </w:t>
      </w:r>
      <w:proofErr w:type="spellStart"/>
      <w:r>
        <w:t>Hern</w:t>
      </w:r>
      <w:proofErr w:type="spellEnd"/>
      <w:r>
        <w:t xml:space="preserve"> unter euch / dem </w:t>
      </w:r>
      <w:proofErr w:type="spellStart"/>
      <w:r>
        <w:t>wil</w:t>
      </w:r>
      <w:proofErr w:type="spellEnd"/>
      <w:r>
        <w:t xml:space="preserve"> ich mich kund machen in einem </w:t>
      </w:r>
      <w:proofErr w:type="spellStart"/>
      <w:r>
        <w:t>gesicht</w:t>
      </w:r>
      <w:proofErr w:type="spellEnd"/>
      <w:r>
        <w:t xml:space="preserve"> oder </w:t>
      </w:r>
      <w:proofErr w:type="spellStart"/>
      <w:r>
        <w:t>wil</w:t>
      </w:r>
      <w:proofErr w:type="spellEnd"/>
      <w:r>
        <w:t xml:space="preserve"> mit im reden in einem </w:t>
      </w:r>
      <w:proofErr w:type="spellStart"/>
      <w:r>
        <w:t>trrawm</w:t>
      </w:r>
      <w:proofErr w:type="spellEnd"/>
      <w:r>
        <w:t xml:space="preserve">: so </w:t>
      </w:r>
      <w:proofErr w:type="spellStart"/>
      <w:r>
        <w:t>rhuemeten</w:t>
      </w:r>
      <w:proofErr w:type="spellEnd"/>
      <w:r>
        <w:t xml:space="preserve"> sich die falschen Propheten Gott </w:t>
      </w:r>
      <w:proofErr w:type="spellStart"/>
      <w:r>
        <w:t>hette</w:t>
      </w:r>
      <w:proofErr w:type="spellEnd"/>
      <w:r>
        <w:t xml:space="preserve"> mit </w:t>
      </w:r>
      <w:proofErr w:type="spellStart"/>
      <w:r>
        <w:t>inen</w:t>
      </w:r>
      <w:proofErr w:type="spellEnd"/>
      <w:r>
        <w:t xml:space="preserve"> </w:t>
      </w:r>
      <w:proofErr w:type="spellStart"/>
      <w:r>
        <w:t>gered</w:t>
      </w:r>
      <w:proofErr w:type="spellEnd"/>
      <w:r>
        <w:t xml:space="preserve"> im </w:t>
      </w:r>
      <w:proofErr w:type="spellStart"/>
      <w:r>
        <w:t>trawm</w:t>
      </w:r>
      <w:proofErr w:type="spellEnd"/>
      <w:r>
        <w:t xml:space="preserve"> / und sprachen / Mir hat </w:t>
      </w:r>
      <w:proofErr w:type="spellStart"/>
      <w:r>
        <w:t>getreumet</w:t>
      </w:r>
      <w:proofErr w:type="spellEnd"/>
      <w:r>
        <w:t xml:space="preserve"> / mir hat </w:t>
      </w:r>
      <w:proofErr w:type="spellStart"/>
      <w:r>
        <w:t>getrewmet</w:t>
      </w:r>
      <w:proofErr w:type="spellEnd"/>
      <w:r>
        <w:t xml:space="preserve"> / ob gleich </w:t>
      </w:r>
      <w:proofErr w:type="spellStart"/>
      <w:r>
        <w:t>ire</w:t>
      </w:r>
      <w:proofErr w:type="spellEnd"/>
      <w:r>
        <w:t xml:space="preserve"> predigt </w:t>
      </w:r>
      <w:proofErr w:type="spellStart"/>
      <w:r>
        <w:t>widder</w:t>
      </w:r>
      <w:proofErr w:type="spellEnd"/>
      <w:r>
        <w:t xml:space="preserve"> Gotts </w:t>
      </w:r>
      <w:proofErr w:type="spellStart"/>
      <w:r>
        <w:t>wortt</w:t>
      </w:r>
      <w:proofErr w:type="spellEnd"/>
      <w:r>
        <w:t xml:space="preserve"> waren das Jeremia prediget. Gott aber lest niemand </w:t>
      </w:r>
      <w:proofErr w:type="spellStart"/>
      <w:r>
        <w:t>treumen</w:t>
      </w:r>
      <w:proofErr w:type="spellEnd"/>
      <w:r>
        <w:t xml:space="preserve"> das </w:t>
      </w:r>
      <w:proofErr w:type="spellStart"/>
      <w:r>
        <w:t>widder</w:t>
      </w:r>
      <w:proofErr w:type="spellEnd"/>
      <w:r>
        <w:t xml:space="preserve"> sein </w:t>
      </w:r>
      <w:proofErr w:type="spellStart"/>
      <w:r>
        <w:t>offendlich</w:t>
      </w:r>
      <w:proofErr w:type="spellEnd"/>
      <w:r>
        <w:t xml:space="preserve"> </w:t>
      </w:r>
      <w:proofErr w:type="spellStart"/>
      <w:r>
        <w:t>wortt</w:t>
      </w:r>
      <w:proofErr w:type="spellEnd"/>
      <w:r>
        <w:t xml:space="preserve"> ist des </w:t>
      </w:r>
      <w:proofErr w:type="spellStart"/>
      <w:r>
        <w:t>gesetzs</w:t>
      </w:r>
      <w:proofErr w:type="spellEnd"/>
      <w:r>
        <w:t xml:space="preserve"> und Evangelii / welches ein Richtschnur ist von allen </w:t>
      </w:r>
      <w:proofErr w:type="spellStart"/>
      <w:r>
        <w:t>gesichten</w:t>
      </w:r>
      <w:proofErr w:type="spellEnd"/>
      <w:r>
        <w:t xml:space="preserve"> und </w:t>
      </w:r>
      <w:proofErr w:type="spellStart"/>
      <w:r>
        <w:t>trewmen</w:t>
      </w:r>
      <w:proofErr w:type="spellEnd"/>
      <w:r>
        <w:t xml:space="preserve"> zurichten und urteilen / wie </w:t>
      </w:r>
      <w:proofErr w:type="spellStart"/>
      <w:r>
        <w:t>Psal</w:t>
      </w:r>
      <w:proofErr w:type="spellEnd"/>
      <w:r>
        <w:t xml:space="preserve">. 19. spricht / Dein Knecht wird durch sie erinnert / und lest zuvor warnen das man sich bessere / </w:t>
      </w:r>
      <w:proofErr w:type="spellStart"/>
      <w:r>
        <w:t>ehedenn</w:t>
      </w:r>
      <w:proofErr w:type="spellEnd"/>
      <w:r>
        <w:t xml:space="preserve"> er straffet: wie </w:t>
      </w:r>
      <w:proofErr w:type="spellStart"/>
      <w:r>
        <w:t>Psal</w:t>
      </w:r>
      <w:proofErr w:type="spellEnd"/>
      <w:r>
        <w:t xml:space="preserve">. 7. zeuget. </w:t>
      </w:r>
      <w:proofErr w:type="spellStart"/>
      <w:r>
        <w:t>Drumb</w:t>
      </w:r>
      <w:proofErr w:type="spellEnd"/>
      <w:r>
        <w:t xml:space="preserve"> </w:t>
      </w:r>
      <w:proofErr w:type="spellStart"/>
      <w:r>
        <w:t>wil</w:t>
      </w:r>
      <w:proofErr w:type="spellEnd"/>
      <w:r>
        <w:t xml:space="preserve"> auch Gott mit </w:t>
      </w:r>
      <w:proofErr w:type="spellStart"/>
      <w:r>
        <w:t>disen</w:t>
      </w:r>
      <w:proofErr w:type="spellEnd"/>
      <w:r>
        <w:t xml:space="preserve"> </w:t>
      </w:r>
      <w:proofErr w:type="spellStart"/>
      <w:r>
        <w:t>wortten</w:t>
      </w:r>
      <w:proofErr w:type="spellEnd"/>
      <w:r>
        <w:t xml:space="preserve"> (Wenn wollen doch die Propheten </w:t>
      </w:r>
      <w:proofErr w:type="spellStart"/>
      <w:r>
        <w:t>auffhoeren</w:t>
      </w:r>
      <w:proofErr w:type="spellEnd"/>
      <w:r>
        <w:t xml:space="preserve"> / die falsch weissagen und ihres </w:t>
      </w:r>
      <w:proofErr w:type="spellStart"/>
      <w:r>
        <w:t>hertzen</w:t>
      </w:r>
      <w:proofErr w:type="spellEnd"/>
      <w:r>
        <w:t xml:space="preserve"> </w:t>
      </w:r>
      <w:proofErr w:type="spellStart"/>
      <w:r>
        <w:t>triegereie</w:t>
      </w:r>
      <w:proofErr w:type="spellEnd"/>
      <w:r>
        <w:t xml:space="preserve"> weissagen und wollen das mein </w:t>
      </w:r>
      <w:proofErr w:type="spellStart"/>
      <w:r>
        <w:t>volck</w:t>
      </w:r>
      <w:proofErr w:type="spellEnd"/>
      <w:r>
        <w:t xml:space="preserve"> meines namens vergesse </w:t>
      </w:r>
      <w:proofErr w:type="spellStart"/>
      <w:r>
        <w:t>uber</w:t>
      </w:r>
      <w:proofErr w:type="spellEnd"/>
      <w:r>
        <w:t xml:space="preserve"> </w:t>
      </w:r>
      <w:proofErr w:type="spellStart"/>
      <w:r>
        <w:t>iren</w:t>
      </w:r>
      <w:proofErr w:type="spellEnd"/>
      <w:r>
        <w:t xml:space="preserve"> </w:t>
      </w:r>
      <w:proofErr w:type="spellStart"/>
      <w:r>
        <w:t>trewmen</w:t>
      </w:r>
      <w:proofErr w:type="spellEnd"/>
      <w:r>
        <w:t xml:space="preserve"> die einer dem andern prediget: gleich wie </w:t>
      </w:r>
      <w:proofErr w:type="spellStart"/>
      <w:r>
        <w:t>ire</w:t>
      </w:r>
      <w:proofErr w:type="spellEnd"/>
      <w:r>
        <w:t xml:space="preserve"> </w:t>
      </w:r>
      <w:proofErr w:type="spellStart"/>
      <w:r>
        <w:t>vetter</w:t>
      </w:r>
      <w:proofErr w:type="spellEnd"/>
      <w:r>
        <w:t xml:space="preserve"> meines namens </w:t>
      </w:r>
      <w:proofErr w:type="spellStart"/>
      <w:r>
        <w:t>vergassen</w:t>
      </w:r>
      <w:proofErr w:type="spellEnd"/>
      <w:r>
        <w:t xml:space="preserve"> </w:t>
      </w:r>
      <w:proofErr w:type="spellStart"/>
      <w:r>
        <w:t>uber</w:t>
      </w:r>
      <w:proofErr w:type="spellEnd"/>
      <w:r>
        <w:t xml:space="preserve"> dem Baal) die falschen Propheten </w:t>
      </w:r>
      <w:proofErr w:type="spellStart"/>
      <w:r>
        <w:t>gewarnet</w:t>
      </w:r>
      <w:proofErr w:type="spellEnd"/>
      <w:r>
        <w:t xml:space="preserve"> und zur </w:t>
      </w:r>
      <w:proofErr w:type="spellStart"/>
      <w:r>
        <w:t>busse</w:t>
      </w:r>
      <w:proofErr w:type="spellEnd"/>
      <w:r>
        <w:t xml:space="preserve"> </w:t>
      </w:r>
      <w:proofErr w:type="spellStart"/>
      <w:r>
        <w:t>beruffen</w:t>
      </w:r>
      <w:proofErr w:type="spellEnd"/>
      <w:r>
        <w:t xml:space="preserve"> haben / also / wo sie nicht </w:t>
      </w:r>
      <w:proofErr w:type="spellStart"/>
      <w:r>
        <w:t>auffhoeren</w:t>
      </w:r>
      <w:proofErr w:type="spellEnd"/>
      <w:r>
        <w:t xml:space="preserve"> wider </w:t>
      </w:r>
      <w:proofErr w:type="spellStart"/>
      <w:r>
        <w:t>Jeremiam</w:t>
      </w:r>
      <w:proofErr w:type="spellEnd"/>
      <w:r>
        <w:t xml:space="preserve"> </w:t>
      </w:r>
      <w:proofErr w:type="spellStart"/>
      <w:r>
        <w:t>zupredigen</w:t>
      </w:r>
      <w:proofErr w:type="spellEnd"/>
      <w:r>
        <w:t xml:space="preserve"> und die </w:t>
      </w:r>
      <w:proofErr w:type="spellStart"/>
      <w:r>
        <w:t>leutte</w:t>
      </w:r>
      <w:proofErr w:type="spellEnd"/>
      <w:r>
        <w:t xml:space="preserve"> von </w:t>
      </w:r>
      <w:proofErr w:type="spellStart"/>
      <w:r>
        <w:t>Gots</w:t>
      </w:r>
      <w:proofErr w:type="spellEnd"/>
      <w:r>
        <w:t xml:space="preserve"> </w:t>
      </w:r>
      <w:proofErr w:type="spellStart"/>
      <w:r>
        <w:t>wortt</w:t>
      </w:r>
      <w:proofErr w:type="spellEnd"/>
      <w:r>
        <w:t xml:space="preserve"> das Jeremia prediget </w:t>
      </w:r>
      <w:proofErr w:type="spellStart"/>
      <w:r>
        <w:t>auff</w:t>
      </w:r>
      <w:proofErr w:type="spellEnd"/>
      <w:r>
        <w:t xml:space="preserve"> </w:t>
      </w:r>
      <w:proofErr w:type="spellStart"/>
      <w:r>
        <w:t>ire</w:t>
      </w:r>
      <w:proofErr w:type="spellEnd"/>
      <w:r>
        <w:t xml:space="preserve"> </w:t>
      </w:r>
      <w:proofErr w:type="spellStart"/>
      <w:r>
        <w:t>menschenlere</w:t>
      </w:r>
      <w:proofErr w:type="spellEnd"/>
      <w:r>
        <w:t xml:space="preserve"> </w:t>
      </w:r>
      <w:proofErr w:type="spellStart"/>
      <w:r>
        <w:t>zuverfueren</w:t>
      </w:r>
      <w:proofErr w:type="spellEnd"/>
      <w:r>
        <w:t xml:space="preserve"> / </w:t>
      </w:r>
      <w:proofErr w:type="spellStart"/>
      <w:r>
        <w:t>sol</w:t>
      </w:r>
      <w:proofErr w:type="spellEnd"/>
      <w:r>
        <w:t xml:space="preserve"> es </w:t>
      </w:r>
      <w:proofErr w:type="spellStart"/>
      <w:r>
        <w:t>inen</w:t>
      </w:r>
      <w:proofErr w:type="spellEnd"/>
      <w:r>
        <w:t xml:space="preserve"> </w:t>
      </w:r>
      <w:proofErr w:type="spellStart"/>
      <w:r>
        <w:t>seer</w:t>
      </w:r>
      <w:proofErr w:type="spellEnd"/>
      <w:r>
        <w:t xml:space="preserve"> </w:t>
      </w:r>
      <w:proofErr w:type="spellStart"/>
      <w:r>
        <w:t>ubelgehen</w:t>
      </w:r>
      <w:proofErr w:type="spellEnd"/>
      <w:r>
        <w:t xml:space="preserve"> nach </w:t>
      </w:r>
      <w:proofErr w:type="spellStart"/>
      <w:r>
        <w:t>Gottlichen</w:t>
      </w:r>
      <w:proofErr w:type="spellEnd"/>
      <w:r>
        <w:t xml:space="preserve"> </w:t>
      </w:r>
      <w:proofErr w:type="spellStart"/>
      <w:r>
        <w:t>drewwortten</w:t>
      </w:r>
      <w:proofErr w:type="spellEnd"/>
      <w:r>
        <w:t xml:space="preserve">. </w:t>
      </w:r>
      <w:proofErr w:type="spellStart"/>
      <w:r>
        <w:t>Mercke</w:t>
      </w:r>
      <w:proofErr w:type="spellEnd"/>
      <w:r>
        <w:t xml:space="preserve"> </w:t>
      </w:r>
      <w:proofErr w:type="spellStart"/>
      <w:r>
        <w:t>wol</w:t>
      </w:r>
      <w:proofErr w:type="spellEnd"/>
      <w:r>
        <w:t xml:space="preserve"> das es </w:t>
      </w:r>
      <w:proofErr w:type="spellStart"/>
      <w:r>
        <w:t>seer</w:t>
      </w:r>
      <w:proofErr w:type="spellEnd"/>
      <w:r>
        <w:t xml:space="preserve"> eine </w:t>
      </w:r>
      <w:proofErr w:type="spellStart"/>
      <w:r>
        <w:t>grosse</w:t>
      </w:r>
      <w:proofErr w:type="spellEnd"/>
      <w:r>
        <w:t xml:space="preserve"> </w:t>
      </w:r>
      <w:proofErr w:type="spellStart"/>
      <w:r>
        <w:t>missethat</w:t>
      </w:r>
      <w:proofErr w:type="spellEnd"/>
      <w:r>
        <w:t xml:space="preserve"> ist </w:t>
      </w:r>
      <w:proofErr w:type="spellStart"/>
      <w:r>
        <w:t>fur</w:t>
      </w:r>
      <w:proofErr w:type="spellEnd"/>
      <w:r>
        <w:t xml:space="preserve"> Gott </w:t>
      </w:r>
      <w:proofErr w:type="spellStart"/>
      <w:r>
        <w:t>leren</w:t>
      </w:r>
      <w:proofErr w:type="spellEnd"/>
      <w:r>
        <w:t xml:space="preserve"> das vom </w:t>
      </w:r>
      <w:proofErr w:type="spellStart"/>
      <w:r>
        <w:t>wortt</w:t>
      </w:r>
      <w:proofErr w:type="spellEnd"/>
      <w:r>
        <w:t xml:space="preserve"> Gottes die </w:t>
      </w:r>
      <w:proofErr w:type="spellStart"/>
      <w:r>
        <w:t>leutte</w:t>
      </w:r>
      <w:proofErr w:type="spellEnd"/>
      <w:r>
        <w:t xml:space="preserve"> </w:t>
      </w:r>
      <w:proofErr w:type="spellStart"/>
      <w:r>
        <w:t>abfueret</w:t>
      </w:r>
      <w:proofErr w:type="spellEnd"/>
      <w:r>
        <w:t xml:space="preserve"> und macht das man nicht lebet nach dem </w:t>
      </w:r>
      <w:proofErr w:type="spellStart"/>
      <w:r>
        <w:t>Catechismo</w:t>
      </w:r>
      <w:proofErr w:type="spellEnd"/>
      <w:r>
        <w:t xml:space="preserve">. </w:t>
      </w:r>
      <w:proofErr w:type="spellStart"/>
      <w:r>
        <w:t>Sihe</w:t>
      </w:r>
      <w:proofErr w:type="spellEnd"/>
      <w:r>
        <w:t xml:space="preserve"> aber wie fein scheidet er Gotts </w:t>
      </w:r>
      <w:proofErr w:type="spellStart"/>
      <w:r>
        <w:t>wortt</w:t>
      </w:r>
      <w:proofErr w:type="spellEnd"/>
      <w:r>
        <w:t xml:space="preserve"> das Jeremia prediget von der falschen Propheten </w:t>
      </w:r>
      <w:proofErr w:type="spellStart"/>
      <w:r>
        <w:t>menschenleren</w:t>
      </w:r>
      <w:proofErr w:type="spellEnd"/>
      <w:r>
        <w:t xml:space="preserve"> / damit das er Gotts </w:t>
      </w:r>
      <w:proofErr w:type="spellStart"/>
      <w:r>
        <w:t>wortt</w:t>
      </w:r>
      <w:proofErr w:type="spellEnd"/>
      <w:r>
        <w:t xml:space="preserve"> das ewigbleibet dem </w:t>
      </w:r>
      <w:proofErr w:type="spellStart"/>
      <w:r>
        <w:t>Weitzen</w:t>
      </w:r>
      <w:proofErr w:type="spellEnd"/>
      <w:r>
        <w:t xml:space="preserve"> der </w:t>
      </w:r>
      <w:proofErr w:type="spellStart"/>
      <w:r>
        <w:t>neret</w:t>
      </w:r>
      <w:proofErr w:type="spellEnd"/>
      <w:r>
        <w:t xml:space="preserve"> dem </w:t>
      </w:r>
      <w:proofErr w:type="spellStart"/>
      <w:r>
        <w:t>fewer</w:t>
      </w:r>
      <w:proofErr w:type="spellEnd"/>
      <w:r>
        <w:t xml:space="preserve"> das verzehret dem Hamer der </w:t>
      </w:r>
      <w:proofErr w:type="spellStart"/>
      <w:r>
        <w:t>zumalmet</w:t>
      </w:r>
      <w:proofErr w:type="spellEnd"/>
      <w:r>
        <w:t xml:space="preserve"> vergleichet / </w:t>
      </w:r>
      <w:proofErr w:type="spellStart"/>
      <w:r>
        <w:t>menschenlere</w:t>
      </w:r>
      <w:proofErr w:type="spellEnd"/>
      <w:r>
        <w:t xml:space="preserve"> aber die verschwinden </w:t>
      </w:r>
      <w:proofErr w:type="spellStart"/>
      <w:r>
        <w:t>stroh</w:t>
      </w:r>
      <w:proofErr w:type="spellEnd"/>
      <w:r>
        <w:t xml:space="preserve"> das verbrennet steine der zerschmettert wird vergleicht: </w:t>
      </w:r>
      <w:proofErr w:type="spellStart"/>
      <w:r>
        <w:t>wil</w:t>
      </w:r>
      <w:proofErr w:type="spellEnd"/>
      <w:r>
        <w:t xml:space="preserve"> </w:t>
      </w:r>
      <w:proofErr w:type="spellStart"/>
      <w:r>
        <w:t>onzveivelich</w:t>
      </w:r>
      <w:proofErr w:type="spellEnd"/>
      <w:r>
        <w:t xml:space="preserve"> dadurch </w:t>
      </w:r>
      <w:proofErr w:type="spellStart"/>
      <w:r>
        <w:t>leren</w:t>
      </w:r>
      <w:proofErr w:type="spellEnd"/>
      <w:r>
        <w:t xml:space="preserve"> / das alle die so Gottes </w:t>
      </w:r>
      <w:proofErr w:type="spellStart"/>
      <w:r>
        <w:t>wortt</w:t>
      </w:r>
      <w:proofErr w:type="spellEnd"/>
      <w:r>
        <w:t xml:space="preserve"> dem Gesetz und Evangelio so Jeremia predigen folgen und </w:t>
      </w:r>
      <w:proofErr w:type="spellStart"/>
      <w:r>
        <w:t>glewben</w:t>
      </w:r>
      <w:proofErr w:type="spellEnd"/>
      <w:r>
        <w:t xml:space="preserve"> zeitlich und ewiglich </w:t>
      </w:r>
      <w:proofErr w:type="spellStart"/>
      <w:r>
        <w:t>wolfaren</w:t>
      </w:r>
      <w:proofErr w:type="spellEnd"/>
      <w:r>
        <w:t xml:space="preserve"> </w:t>
      </w:r>
      <w:proofErr w:type="spellStart"/>
      <w:r>
        <w:t>obligen</w:t>
      </w:r>
      <w:proofErr w:type="spellEnd"/>
      <w:r>
        <w:t xml:space="preserve"> und selig werden </w:t>
      </w:r>
      <w:proofErr w:type="spellStart"/>
      <w:r>
        <w:t>muessen</w:t>
      </w:r>
      <w:proofErr w:type="spellEnd"/>
      <w:r>
        <w:t xml:space="preserve"> / nach allen Gottes </w:t>
      </w:r>
      <w:proofErr w:type="spellStart"/>
      <w:r>
        <w:t>verheissungen</w:t>
      </w:r>
      <w:proofErr w:type="spellEnd"/>
      <w:r>
        <w:t xml:space="preserve">: alle die aber so </w:t>
      </w:r>
      <w:proofErr w:type="spellStart"/>
      <w:r>
        <w:t>widder</w:t>
      </w:r>
      <w:proofErr w:type="spellEnd"/>
      <w:r>
        <w:t xml:space="preserve"> Gotts </w:t>
      </w:r>
      <w:proofErr w:type="spellStart"/>
      <w:r>
        <w:t>wortt</w:t>
      </w:r>
      <w:proofErr w:type="spellEnd"/>
      <w:r>
        <w:t xml:space="preserve"> Gesetz und Evangelion </w:t>
      </w:r>
      <w:proofErr w:type="spellStart"/>
      <w:r>
        <w:t>streitten</w:t>
      </w:r>
      <w:proofErr w:type="spellEnd"/>
      <w:r>
        <w:t xml:space="preserve"> / als die falsche Propheten und </w:t>
      </w:r>
      <w:proofErr w:type="spellStart"/>
      <w:r>
        <w:t>ire</w:t>
      </w:r>
      <w:proofErr w:type="spellEnd"/>
      <w:r>
        <w:t xml:space="preserve"> </w:t>
      </w:r>
      <w:proofErr w:type="spellStart"/>
      <w:r>
        <w:t>Juengere</w:t>
      </w:r>
      <w:proofErr w:type="spellEnd"/>
      <w:r>
        <w:t xml:space="preserve"> / zeitlich und ewiglich untergehen sollen / nach allen Gottes </w:t>
      </w:r>
      <w:proofErr w:type="spellStart"/>
      <w:r>
        <w:t>drewwortten</w:t>
      </w:r>
      <w:proofErr w:type="spellEnd"/>
      <w:r>
        <w:t xml:space="preserve">. Er schilt die falschen Propheten Diebe so Gotts </w:t>
      </w:r>
      <w:proofErr w:type="spellStart"/>
      <w:r>
        <w:t>wortt</w:t>
      </w:r>
      <w:proofErr w:type="spellEnd"/>
      <w:r>
        <w:t xml:space="preserve"> </w:t>
      </w:r>
      <w:proofErr w:type="spellStart"/>
      <w:r>
        <w:t>stelen</w:t>
      </w:r>
      <w:proofErr w:type="spellEnd"/>
      <w:r>
        <w:t xml:space="preserve"> einer dem andern / weil sie den heiligen Geist nicht haben / der Gott </w:t>
      </w:r>
      <w:proofErr w:type="spellStart"/>
      <w:r>
        <w:t>fuerchten</w:t>
      </w:r>
      <w:proofErr w:type="spellEnd"/>
      <w:r>
        <w:t xml:space="preserve"> und CHRISTO </w:t>
      </w:r>
      <w:proofErr w:type="spellStart"/>
      <w:r>
        <w:t>glewben</w:t>
      </w:r>
      <w:proofErr w:type="spellEnd"/>
      <w:r>
        <w:t xml:space="preserve"> </w:t>
      </w:r>
      <w:proofErr w:type="spellStart"/>
      <w:r>
        <w:t>leret</w:t>
      </w:r>
      <w:proofErr w:type="spellEnd"/>
      <w:r>
        <w:t xml:space="preserve"> nach dem Gesetz und Evangelio / sondern einen Diebischen </w:t>
      </w:r>
      <w:proofErr w:type="spellStart"/>
      <w:r>
        <w:t>boesen</w:t>
      </w:r>
      <w:proofErr w:type="spellEnd"/>
      <w:r>
        <w:t xml:space="preserve"> geist der Gotts </w:t>
      </w:r>
      <w:proofErr w:type="spellStart"/>
      <w:r>
        <w:t>wortt</w:t>
      </w:r>
      <w:proofErr w:type="spellEnd"/>
      <w:r>
        <w:t xml:space="preserve"> falsch ausleget / </w:t>
      </w:r>
      <w:proofErr w:type="spellStart"/>
      <w:r>
        <w:t>falschauslegung</w:t>
      </w:r>
      <w:proofErr w:type="spellEnd"/>
      <w:r>
        <w:t xml:space="preserve"> von andern </w:t>
      </w:r>
      <w:proofErr w:type="spellStart"/>
      <w:r>
        <w:t>nimpt</w:t>
      </w:r>
      <w:proofErr w:type="spellEnd"/>
      <w:r>
        <w:t xml:space="preserve"> und andere damit </w:t>
      </w:r>
      <w:proofErr w:type="spellStart"/>
      <w:r>
        <w:t>verfueret</w:t>
      </w:r>
      <w:proofErr w:type="spellEnd"/>
      <w:r>
        <w:t xml:space="preserve">: als CHRISTUS auch Jo. 10. solche derhalben nennet Dieb und </w:t>
      </w:r>
      <w:proofErr w:type="spellStart"/>
      <w:r>
        <w:t>Moerder</w:t>
      </w:r>
      <w:proofErr w:type="spellEnd"/>
      <w:r>
        <w:t xml:space="preserve">. Das es aber solchen Dieben und </w:t>
      </w:r>
      <w:proofErr w:type="spellStart"/>
      <w:r>
        <w:t>Moerdern</w:t>
      </w:r>
      <w:proofErr w:type="spellEnd"/>
      <w:r>
        <w:t xml:space="preserve"> / allen falschen </w:t>
      </w:r>
      <w:proofErr w:type="spellStart"/>
      <w:r>
        <w:t>auslegern</w:t>
      </w:r>
      <w:proofErr w:type="spellEnd"/>
      <w:r>
        <w:t xml:space="preserve"> der heiligen </w:t>
      </w:r>
      <w:proofErr w:type="spellStart"/>
      <w:r>
        <w:t>Schrifft</w:t>
      </w:r>
      <w:proofErr w:type="spellEnd"/>
      <w:r>
        <w:t xml:space="preserve"> </w:t>
      </w:r>
      <w:proofErr w:type="spellStart"/>
      <w:r>
        <w:t>ubelgehen</w:t>
      </w:r>
      <w:proofErr w:type="spellEnd"/>
      <w:r>
        <w:t xml:space="preserve"> werde zeiget er an mit </w:t>
      </w:r>
      <w:proofErr w:type="spellStart"/>
      <w:r>
        <w:t>disen</w:t>
      </w:r>
      <w:proofErr w:type="spellEnd"/>
      <w:r>
        <w:t xml:space="preserve"> </w:t>
      </w:r>
      <w:proofErr w:type="spellStart"/>
      <w:r>
        <w:t>wortten</w:t>
      </w:r>
      <w:proofErr w:type="spellEnd"/>
      <w:r>
        <w:t xml:space="preserve"> (</w:t>
      </w:r>
      <w:proofErr w:type="spellStart"/>
      <w:r>
        <w:t>darumb</w:t>
      </w:r>
      <w:proofErr w:type="spellEnd"/>
      <w:r>
        <w:t xml:space="preserve"> </w:t>
      </w:r>
      <w:proofErr w:type="spellStart"/>
      <w:r>
        <w:t>sihe</w:t>
      </w:r>
      <w:proofErr w:type="spellEnd"/>
      <w:r>
        <w:t xml:space="preserve"> ich </w:t>
      </w:r>
      <w:proofErr w:type="spellStart"/>
      <w:r>
        <w:t>wil</w:t>
      </w:r>
      <w:proofErr w:type="spellEnd"/>
      <w:r>
        <w:t xml:space="preserve"> an die Propheten / spricht der Herr / die </w:t>
      </w:r>
      <w:proofErr w:type="spellStart"/>
      <w:r>
        <w:t>ir</w:t>
      </w:r>
      <w:proofErr w:type="spellEnd"/>
      <w:r>
        <w:t xml:space="preserve"> eigen </w:t>
      </w:r>
      <w:proofErr w:type="spellStart"/>
      <w:r>
        <w:t>wortt</w:t>
      </w:r>
      <w:proofErr w:type="spellEnd"/>
      <w:r>
        <w:t xml:space="preserve"> </w:t>
      </w:r>
      <w:proofErr w:type="spellStart"/>
      <w:r>
        <w:t>fueren</w:t>
      </w:r>
      <w:proofErr w:type="spellEnd"/>
      <w:r>
        <w:t xml:space="preserve"> und sprechen / Er hats gesagt) </w:t>
      </w:r>
      <w:proofErr w:type="spellStart"/>
      <w:r>
        <w:t>wil</w:t>
      </w:r>
      <w:proofErr w:type="spellEnd"/>
      <w:r>
        <w:t xml:space="preserve"> sie warnen das sie nicht fallen in die schreckliche Gottes </w:t>
      </w:r>
      <w:proofErr w:type="spellStart"/>
      <w:r>
        <w:t>hand</w:t>
      </w:r>
      <w:proofErr w:type="spellEnd"/>
      <w:r>
        <w:t xml:space="preserve">. </w:t>
      </w:r>
      <w:proofErr w:type="spellStart"/>
      <w:r>
        <w:t>Drumb</w:t>
      </w:r>
      <w:proofErr w:type="spellEnd"/>
      <w:r>
        <w:t xml:space="preserve"> wie Gott mit </w:t>
      </w:r>
      <w:proofErr w:type="spellStart"/>
      <w:r>
        <w:t>disen</w:t>
      </w:r>
      <w:proofErr w:type="spellEnd"/>
      <w:r>
        <w:t xml:space="preserve"> </w:t>
      </w:r>
      <w:proofErr w:type="spellStart"/>
      <w:r>
        <w:t>wortten</w:t>
      </w:r>
      <w:proofErr w:type="spellEnd"/>
      <w:r>
        <w:t xml:space="preserve"> (Ein Prophet der </w:t>
      </w:r>
      <w:proofErr w:type="spellStart"/>
      <w:r>
        <w:t>trewme</w:t>
      </w:r>
      <w:proofErr w:type="spellEnd"/>
      <w:r>
        <w:t xml:space="preserve"> hat der predige </w:t>
      </w:r>
      <w:proofErr w:type="spellStart"/>
      <w:r>
        <w:t>trewme</w:t>
      </w:r>
      <w:proofErr w:type="spellEnd"/>
      <w:r>
        <w:t xml:space="preserve"> / wer aber mein </w:t>
      </w:r>
      <w:proofErr w:type="spellStart"/>
      <w:r>
        <w:t>Wortt</w:t>
      </w:r>
      <w:proofErr w:type="spellEnd"/>
      <w:r>
        <w:t xml:space="preserve"> hat der predige mein </w:t>
      </w:r>
      <w:proofErr w:type="spellStart"/>
      <w:r>
        <w:t>Wortt</w:t>
      </w:r>
      <w:proofErr w:type="spellEnd"/>
      <w:r>
        <w:t xml:space="preserve"> recht: Wie reinem sich </w:t>
      </w:r>
      <w:proofErr w:type="spellStart"/>
      <w:r>
        <w:t>Stro</w:t>
      </w:r>
      <w:proofErr w:type="spellEnd"/>
      <w:r>
        <w:t xml:space="preserve"> </w:t>
      </w:r>
      <w:proofErr w:type="spellStart"/>
      <w:r>
        <w:t>un</w:t>
      </w:r>
      <w:proofErr w:type="spellEnd"/>
      <w:r>
        <w:t xml:space="preserve"> </w:t>
      </w:r>
      <w:proofErr w:type="spellStart"/>
      <w:r>
        <w:t>Weitzen</w:t>
      </w:r>
      <w:proofErr w:type="spellEnd"/>
      <w:r>
        <w:t xml:space="preserve"> </w:t>
      </w:r>
      <w:proofErr w:type="spellStart"/>
      <w:r>
        <w:t>zusamen</w:t>
      </w:r>
      <w:proofErr w:type="spellEnd"/>
      <w:r>
        <w:t xml:space="preserve"> spricht der Herr: Ist mein </w:t>
      </w:r>
      <w:proofErr w:type="spellStart"/>
      <w:r>
        <w:t>Wortt</w:t>
      </w:r>
      <w:proofErr w:type="spellEnd"/>
      <w:r>
        <w:t xml:space="preserve"> nicht </w:t>
      </w:r>
      <w:proofErr w:type="spellStart"/>
      <w:r>
        <w:t>fewer</w:t>
      </w:r>
      <w:proofErr w:type="spellEnd"/>
      <w:r>
        <w:t xml:space="preserve"> spricht der Herr: und wie ein Hamer der </w:t>
      </w:r>
      <w:proofErr w:type="spellStart"/>
      <w:r>
        <w:t>Felschen</w:t>
      </w:r>
      <w:proofErr w:type="spellEnd"/>
      <w:r>
        <w:t xml:space="preserve"> </w:t>
      </w:r>
      <w:proofErr w:type="spellStart"/>
      <w:r>
        <w:t>zuschmeist</w:t>
      </w:r>
      <w:proofErr w:type="spellEnd"/>
      <w:r>
        <w:t xml:space="preserve">:) sein </w:t>
      </w:r>
      <w:proofErr w:type="spellStart"/>
      <w:r>
        <w:t>wortt</w:t>
      </w:r>
      <w:proofErr w:type="spellEnd"/>
      <w:r>
        <w:t xml:space="preserve"> das Jeremia prediget von den </w:t>
      </w:r>
      <w:proofErr w:type="spellStart"/>
      <w:r>
        <w:t>menschenleren</w:t>
      </w:r>
      <w:proofErr w:type="spellEnd"/>
      <w:r>
        <w:t xml:space="preserve"> so die falschen Propheten </w:t>
      </w:r>
      <w:proofErr w:type="spellStart"/>
      <w:r>
        <w:t>lereten</w:t>
      </w:r>
      <w:proofErr w:type="spellEnd"/>
      <w:r>
        <w:t xml:space="preserve"> so ferne scheiden </w:t>
      </w:r>
      <w:proofErr w:type="spellStart"/>
      <w:r>
        <w:t>wil</w:t>
      </w:r>
      <w:proofErr w:type="spellEnd"/>
      <w:r>
        <w:t xml:space="preserve"> als der </w:t>
      </w:r>
      <w:proofErr w:type="spellStart"/>
      <w:r>
        <w:t>Himel</w:t>
      </w:r>
      <w:proofErr w:type="spellEnd"/>
      <w:r>
        <w:t xml:space="preserve"> von der Erden ist / und anzeigen das Gotts heilsam und </w:t>
      </w:r>
      <w:proofErr w:type="spellStart"/>
      <w:r>
        <w:t>allmechtig</w:t>
      </w:r>
      <w:proofErr w:type="spellEnd"/>
      <w:r>
        <w:t xml:space="preserve"> </w:t>
      </w:r>
      <w:proofErr w:type="spellStart"/>
      <w:r>
        <w:t>wortt</w:t>
      </w:r>
      <w:proofErr w:type="spellEnd"/>
      <w:r>
        <w:t xml:space="preserve"> alleine gerecht </w:t>
      </w:r>
      <w:proofErr w:type="spellStart"/>
      <w:r>
        <w:t>mechtig</w:t>
      </w:r>
      <w:proofErr w:type="spellEnd"/>
      <w:r>
        <w:t xml:space="preserve"> selig macht alle </w:t>
      </w:r>
      <w:proofErr w:type="spellStart"/>
      <w:r>
        <w:t>glewbigen</w:t>
      </w:r>
      <w:proofErr w:type="spellEnd"/>
      <w:r>
        <w:t xml:space="preserve"> / </w:t>
      </w:r>
      <w:proofErr w:type="spellStart"/>
      <w:r>
        <w:t>menschenlere</w:t>
      </w:r>
      <w:proofErr w:type="spellEnd"/>
      <w:r>
        <w:t xml:space="preserve"> aber ungerecht </w:t>
      </w:r>
      <w:proofErr w:type="spellStart"/>
      <w:r>
        <w:t>omechtig</w:t>
      </w:r>
      <w:proofErr w:type="spellEnd"/>
      <w:r>
        <w:t xml:space="preserve"> unselig alle die in anhangen: wie er auch Esa. 55. </w:t>
      </w:r>
      <w:proofErr w:type="spellStart"/>
      <w:r>
        <w:t>derhalben</w:t>
      </w:r>
      <w:proofErr w:type="spellEnd"/>
      <w:r>
        <w:t xml:space="preserve"> sein </w:t>
      </w:r>
      <w:proofErr w:type="spellStart"/>
      <w:r>
        <w:t>wortt</w:t>
      </w:r>
      <w:proofErr w:type="spellEnd"/>
      <w:r>
        <w:t xml:space="preserve"> und </w:t>
      </w:r>
      <w:proofErr w:type="spellStart"/>
      <w:r>
        <w:t>menschenlere</w:t>
      </w:r>
      <w:proofErr w:type="spellEnd"/>
      <w:r>
        <w:t xml:space="preserve"> so fern als </w:t>
      </w:r>
      <w:proofErr w:type="spellStart"/>
      <w:r>
        <w:t>Himel</w:t>
      </w:r>
      <w:proofErr w:type="spellEnd"/>
      <w:r>
        <w:t xml:space="preserve"> und Erden von einander scheidet. 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w:t>
      </w:r>
      <w:proofErr w:type="spellStart"/>
      <w:r>
        <w:t>darumb</w:t>
      </w:r>
      <w:proofErr w:type="spellEnd"/>
      <w:r>
        <w:t xml:space="preserve"> </w:t>
      </w:r>
      <w:proofErr w:type="spellStart"/>
      <w:r>
        <w:t>sihe</w:t>
      </w:r>
      <w:proofErr w:type="spellEnd"/>
      <w:r>
        <w:t xml:space="preserve"> ich </w:t>
      </w:r>
      <w:proofErr w:type="spellStart"/>
      <w:r>
        <w:t>wil</w:t>
      </w:r>
      <w:proofErr w:type="spellEnd"/>
      <w:r>
        <w:t xml:space="preserve"> an die Propheten / spricht der Herr / die mein </w:t>
      </w:r>
      <w:proofErr w:type="spellStart"/>
      <w:r>
        <w:t>Wortt</w:t>
      </w:r>
      <w:proofErr w:type="spellEnd"/>
      <w:r>
        <w:t xml:space="preserve"> </w:t>
      </w:r>
      <w:proofErr w:type="spellStart"/>
      <w:r>
        <w:t>stelen</w:t>
      </w:r>
      <w:proofErr w:type="spellEnd"/>
      <w:r>
        <w:t xml:space="preserve"> einer dem andern: </w:t>
      </w:r>
      <w:proofErr w:type="spellStart"/>
      <w:r>
        <w:t>sihe</w:t>
      </w:r>
      <w:proofErr w:type="spellEnd"/>
      <w:r>
        <w:t xml:space="preserve"> ich </w:t>
      </w:r>
      <w:proofErr w:type="spellStart"/>
      <w:r>
        <w:t>wil</w:t>
      </w:r>
      <w:proofErr w:type="spellEnd"/>
      <w:r>
        <w:t xml:space="preserve"> an die Propheten spricht der Herr die </w:t>
      </w:r>
      <w:proofErr w:type="spellStart"/>
      <w:r>
        <w:t>ir</w:t>
      </w:r>
      <w:proofErr w:type="spellEnd"/>
      <w:r>
        <w:t xml:space="preserve"> eigen </w:t>
      </w:r>
      <w:proofErr w:type="spellStart"/>
      <w:r>
        <w:t>wortt</w:t>
      </w:r>
      <w:proofErr w:type="spellEnd"/>
      <w:r>
        <w:t xml:space="preserve"> </w:t>
      </w:r>
      <w:proofErr w:type="spellStart"/>
      <w:r>
        <w:t>fueren</w:t>
      </w:r>
      <w:proofErr w:type="spellEnd"/>
      <w:r>
        <w:t xml:space="preserve"> und sprechen / Er hats gesagt: </w:t>
      </w:r>
      <w:proofErr w:type="spellStart"/>
      <w:r>
        <w:t>sihe</w:t>
      </w:r>
      <w:proofErr w:type="spellEnd"/>
      <w:r>
        <w:t xml:space="preserve"> ich </w:t>
      </w:r>
      <w:proofErr w:type="spellStart"/>
      <w:r>
        <w:t>wil</w:t>
      </w:r>
      <w:proofErr w:type="spellEnd"/>
      <w:r>
        <w:t xml:space="preserve"> an die so falsche </w:t>
      </w:r>
      <w:proofErr w:type="spellStart"/>
      <w:r>
        <w:t>trewme</w:t>
      </w:r>
      <w:proofErr w:type="spellEnd"/>
      <w:r>
        <w:t xml:space="preserve"> weissagen spricht der Herr / und predigen dieselben und </w:t>
      </w:r>
      <w:proofErr w:type="spellStart"/>
      <w:r>
        <w:t>verfueren</w:t>
      </w:r>
      <w:proofErr w:type="spellEnd"/>
      <w:r>
        <w:t xml:space="preserve"> mein </w:t>
      </w:r>
      <w:proofErr w:type="spellStart"/>
      <w:r>
        <w:t>volck</w:t>
      </w:r>
      <w:proofErr w:type="spellEnd"/>
      <w:r>
        <w:t xml:space="preserve"> mit </w:t>
      </w:r>
      <w:proofErr w:type="spellStart"/>
      <w:r>
        <w:t>iren</w:t>
      </w:r>
      <w:proofErr w:type="spellEnd"/>
      <w:r>
        <w:t xml:space="preserve"> </w:t>
      </w:r>
      <w:proofErr w:type="spellStart"/>
      <w:r>
        <w:t>luegen</w:t>
      </w:r>
      <w:proofErr w:type="spellEnd"/>
      <w:r>
        <w:t xml:space="preserve"> und losen </w:t>
      </w:r>
      <w:proofErr w:type="spellStart"/>
      <w:r>
        <w:t>teidingen</w:t>
      </w:r>
      <w:proofErr w:type="spellEnd"/>
      <w:r>
        <w:t xml:space="preserve"> / so ich doch sie nicht </w:t>
      </w:r>
      <w:proofErr w:type="spellStart"/>
      <w:r>
        <w:t>gesand</w:t>
      </w:r>
      <w:proofErr w:type="spellEnd"/>
      <w:r>
        <w:t xml:space="preserve"> / und </w:t>
      </w:r>
      <w:proofErr w:type="spellStart"/>
      <w:r>
        <w:t>inen</w:t>
      </w:r>
      <w:proofErr w:type="spellEnd"/>
      <w:r>
        <w:t xml:space="preserve"> nichts </w:t>
      </w:r>
      <w:proofErr w:type="spellStart"/>
      <w:r>
        <w:t>befolhen</w:t>
      </w:r>
      <w:proofErr w:type="spellEnd"/>
      <w:r>
        <w:t xml:space="preserve"> habe / und sie auch </w:t>
      </w:r>
      <w:proofErr w:type="spellStart"/>
      <w:r>
        <w:t>disem</w:t>
      </w:r>
      <w:proofErr w:type="spellEnd"/>
      <w:r>
        <w:t xml:space="preserve"> </w:t>
      </w:r>
      <w:proofErr w:type="spellStart"/>
      <w:r>
        <w:t>volck</w:t>
      </w:r>
      <w:proofErr w:type="spellEnd"/>
      <w:r>
        <w:t xml:space="preserve"> nichts </w:t>
      </w:r>
      <w:proofErr w:type="spellStart"/>
      <w:r>
        <w:t>nuetze</w:t>
      </w:r>
      <w:proofErr w:type="spellEnd"/>
      <w:r>
        <w:t xml:space="preserve"> sind / spricht der Herr) die falschen Propheten nicht alleine beschreiben / sondern auch </w:t>
      </w:r>
      <w:proofErr w:type="spellStart"/>
      <w:r>
        <w:t>inen</w:t>
      </w:r>
      <w:proofErr w:type="spellEnd"/>
      <w:r>
        <w:t xml:space="preserve"> </w:t>
      </w:r>
      <w:proofErr w:type="spellStart"/>
      <w:r>
        <w:t>gedrewet</w:t>
      </w:r>
      <w:proofErr w:type="spellEnd"/>
      <w:r>
        <w:t xml:space="preserve"> / und sie als </w:t>
      </w:r>
      <w:proofErr w:type="spellStart"/>
      <w:r>
        <w:t>unnuetze</w:t>
      </w:r>
      <w:proofErr w:type="spellEnd"/>
      <w:r>
        <w:t xml:space="preserve"> </w:t>
      </w:r>
      <w:proofErr w:type="spellStart"/>
      <w:r>
        <w:t>Schwetzer</w:t>
      </w:r>
      <w:proofErr w:type="spellEnd"/>
      <w:r>
        <w:t xml:space="preserve"> ja </w:t>
      </w:r>
      <w:proofErr w:type="spellStart"/>
      <w:r>
        <w:t>schedliche</w:t>
      </w:r>
      <w:proofErr w:type="spellEnd"/>
      <w:r>
        <w:t xml:space="preserve"> </w:t>
      </w:r>
      <w:proofErr w:type="spellStart"/>
      <w:r>
        <w:t>Wolffe</w:t>
      </w:r>
      <w:proofErr w:type="spellEnd"/>
      <w:r>
        <w:t xml:space="preserve"> </w:t>
      </w:r>
      <w:proofErr w:type="spellStart"/>
      <w:r>
        <w:t>verdampt</w:t>
      </w:r>
      <w:proofErr w:type="spellEnd"/>
      <w:r>
        <w:t xml:space="preserve"> haben / nach allen </w:t>
      </w:r>
      <w:proofErr w:type="spellStart"/>
      <w:r>
        <w:t>gottlichen</w:t>
      </w:r>
      <w:proofErr w:type="spellEnd"/>
      <w:r>
        <w:t xml:space="preserve"> </w:t>
      </w:r>
      <w:proofErr w:type="spellStart"/>
      <w:r>
        <w:t>drewwortten</w:t>
      </w:r>
      <w:proofErr w:type="spellEnd"/>
      <w:r>
        <w:t xml:space="preserve"> </w:t>
      </w:r>
      <w:proofErr w:type="spellStart"/>
      <w:r>
        <w:t>gered</w:t>
      </w:r>
      <w:proofErr w:type="spellEnd"/>
      <w:r>
        <w:t xml:space="preserve"> wider falsche Propheten. Nu </w:t>
      </w:r>
    </w:p>
    <w:p w14:paraId="1DEB24CC" w14:textId="77777777" w:rsidR="00A07F1F" w:rsidRDefault="00A07F1F" w:rsidP="00A07F1F">
      <w:pPr>
        <w:pStyle w:val="berschrift3"/>
      </w:pPr>
      <w:r>
        <w:t xml:space="preserve">Wie die falsche Propheten und </w:t>
      </w:r>
      <w:proofErr w:type="spellStart"/>
      <w:r>
        <w:t>ire</w:t>
      </w:r>
      <w:proofErr w:type="spellEnd"/>
      <w:r>
        <w:t xml:space="preserve"> </w:t>
      </w:r>
      <w:proofErr w:type="spellStart"/>
      <w:r>
        <w:t>Juengere</w:t>
      </w:r>
      <w:proofErr w:type="spellEnd"/>
      <w:r>
        <w:t xml:space="preserve"> des Jeremia </w:t>
      </w:r>
      <w:proofErr w:type="spellStart"/>
      <w:r>
        <w:t>predigete</w:t>
      </w:r>
      <w:proofErr w:type="spellEnd"/>
      <w:r>
        <w:t xml:space="preserve"> </w:t>
      </w:r>
      <w:proofErr w:type="spellStart"/>
      <w:r>
        <w:t>spottisch</w:t>
      </w:r>
      <w:proofErr w:type="spellEnd"/>
      <w:r>
        <w:t xml:space="preserve"> ei ne last </w:t>
      </w:r>
      <w:proofErr w:type="spellStart"/>
      <w:r>
        <w:t>nenneten</w:t>
      </w:r>
      <w:proofErr w:type="spellEnd"/>
      <w:r>
        <w:t xml:space="preserve"> und Gott damit </w:t>
      </w:r>
      <w:proofErr w:type="spellStart"/>
      <w:r>
        <w:t>erzuerneten</w:t>
      </w:r>
      <w:proofErr w:type="spellEnd"/>
      <w:r>
        <w:t>.</w:t>
      </w:r>
    </w:p>
    <w:p w14:paraId="60EF7169" w14:textId="0C5985DC" w:rsidR="00A07F1F" w:rsidRDefault="00A07F1F" w:rsidP="00A07F1F">
      <w:pPr>
        <w:pStyle w:val="StandardWeb"/>
      </w:pPr>
      <w:r>
        <w:t xml:space="preserve">Wie er mit </w:t>
      </w:r>
      <w:proofErr w:type="spellStart"/>
      <w:r>
        <w:t>disen</w:t>
      </w:r>
      <w:proofErr w:type="spellEnd"/>
      <w:r>
        <w:t xml:space="preserve"> </w:t>
      </w:r>
      <w:proofErr w:type="spellStart"/>
      <w:r>
        <w:t>wortten</w:t>
      </w:r>
      <w:proofErr w:type="spellEnd"/>
      <w:r>
        <w:t xml:space="preserve"> (Wenn dich </w:t>
      </w:r>
      <w:proofErr w:type="spellStart"/>
      <w:r>
        <w:t>dis</w:t>
      </w:r>
      <w:proofErr w:type="spellEnd"/>
      <w:r>
        <w:t xml:space="preserve"> </w:t>
      </w:r>
      <w:proofErr w:type="spellStart"/>
      <w:r>
        <w:t>volck</w:t>
      </w:r>
      <w:proofErr w:type="spellEnd"/>
      <w:r>
        <w:t xml:space="preserve"> oder ein Prophet oder ein Priester fragen wird und sagen: welches ist die last des </w:t>
      </w:r>
      <w:proofErr w:type="spellStart"/>
      <w:r>
        <w:t>Hern</w:t>
      </w:r>
      <w:proofErr w:type="spellEnd"/>
      <w:r>
        <w:t xml:space="preserve">:) anzeiget das eben die falsche Propheten lose Priester gottloser </w:t>
      </w:r>
      <w:proofErr w:type="spellStart"/>
      <w:r>
        <w:t>Pubel</w:t>
      </w:r>
      <w:proofErr w:type="spellEnd"/>
      <w:r>
        <w:t xml:space="preserve"> die gewest seien die Jeremia wie eines Narren gespottet haben und zu im gesagt / </w:t>
      </w:r>
      <w:proofErr w:type="spellStart"/>
      <w:r>
        <w:t>Welchs</w:t>
      </w:r>
      <w:proofErr w:type="spellEnd"/>
      <w:r>
        <w:t xml:space="preserve"> ist die last des </w:t>
      </w:r>
      <w:proofErr w:type="spellStart"/>
      <w:r>
        <w:t>Hern</w:t>
      </w:r>
      <w:proofErr w:type="spellEnd"/>
      <w:r>
        <w:t xml:space="preserve">: weil du nichts predigest denn von last und </w:t>
      </w:r>
      <w:proofErr w:type="spellStart"/>
      <w:r>
        <w:t>hertzeleid</w:t>
      </w:r>
      <w:proofErr w:type="spellEnd"/>
      <w:r>
        <w:t xml:space="preserve"> so uns </w:t>
      </w:r>
      <w:proofErr w:type="spellStart"/>
      <w:r>
        <w:t>ubergehen</w:t>
      </w:r>
      <w:proofErr w:type="spellEnd"/>
      <w:r>
        <w:t xml:space="preserve"> sol. 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(so </w:t>
      </w:r>
      <w:proofErr w:type="spellStart"/>
      <w:r>
        <w:t>soltu</w:t>
      </w:r>
      <w:proofErr w:type="spellEnd"/>
      <w:r>
        <w:t xml:space="preserve"> zu </w:t>
      </w:r>
      <w:proofErr w:type="spellStart"/>
      <w:r>
        <w:t>inen</w:t>
      </w:r>
      <w:proofErr w:type="spellEnd"/>
      <w:r>
        <w:t xml:space="preserve"> sagen / was die last </w:t>
      </w:r>
      <w:proofErr w:type="spellStart"/>
      <w:r>
        <w:t>seie</w:t>
      </w:r>
      <w:proofErr w:type="spellEnd"/>
      <w:r>
        <w:t xml:space="preserve"> / ich </w:t>
      </w:r>
      <w:proofErr w:type="spellStart"/>
      <w:r>
        <w:t>wil</w:t>
      </w:r>
      <w:proofErr w:type="spellEnd"/>
      <w:r>
        <w:t xml:space="preserve"> euch </w:t>
      </w:r>
      <w:proofErr w:type="spellStart"/>
      <w:r>
        <w:t>verwerffen</w:t>
      </w:r>
      <w:proofErr w:type="spellEnd"/>
      <w:r>
        <w:t xml:space="preserve"> spricht der Herr) anzeigen / das Gott solchen </w:t>
      </w:r>
      <w:proofErr w:type="spellStart"/>
      <w:r>
        <w:t>spottern</w:t>
      </w:r>
      <w:proofErr w:type="spellEnd"/>
      <w:r>
        <w:t xml:space="preserve"> feind </w:t>
      </w:r>
      <w:proofErr w:type="spellStart"/>
      <w:r>
        <w:t>seie</w:t>
      </w:r>
      <w:proofErr w:type="spellEnd"/>
      <w:r>
        <w:t xml:space="preserve"> / und wenn sie je wissen </w:t>
      </w:r>
      <w:proofErr w:type="spellStart"/>
      <w:r>
        <w:t>woellen</w:t>
      </w:r>
      <w:proofErr w:type="spellEnd"/>
      <w:r>
        <w:t xml:space="preserve"> wer die seien die Gottes </w:t>
      </w:r>
      <w:proofErr w:type="spellStart"/>
      <w:r>
        <w:t>erdboden</w:t>
      </w:r>
      <w:proofErr w:type="spellEnd"/>
      <w:r>
        <w:t xml:space="preserve"> beschweren und </w:t>
      </w:r>
      <w:proofErr w:type="spellStart"/>
      <w:r>
        <w:t>irer</w:t>
      </w:r>
      <w:proofErr w:type="spellEnd"/>
      <w:r>
        <w:t xml:space="preserve"> </w:t>
      </w:r>
      <w:proofErr w:type="spellStart"/>
      <w:r>
        <w:t>suend</w:t>
      </w:r>
      <w:proofErr w:type="spellEnd"/>
      <w:r>
        <w:t xml:space="preserve"> halben vom </w:t>
      </w:r>
      <w:proofErr w:type="spellStart"/>
      <w:r>
        <w:t>erdboden</w:t>
      </w:r>
      <w:proofErr w:type="spellEnd"/>
      <w:r>
        <w:t xml:space="preserve"> Gottes weggenommen werden </w:t>
      </w:r>
      <w:proofErr w:type="spellStart"/>
      <w:r>
        <w:t>muessen</w:t>
      </w:r>
      <w:proofErr w:type="spellEnd"/>
      <w:r>
        <w:t xml:space="preserve"> / so solle Jeremia sprechen / sie seien solche Last die Gottes </w:t>
      </w:r>
      <w:proofErr w:type="spellStart"/>
      <w:r>
        <w:t>erdboden</w:t>
      </w:r>
      <w:proofErr w:type="spellEnd"/>
      <w:r>
        <w:t xml:space="preserve"> mit </w:t>
      </w:r>
      <w:proofErr w:type="spellStart"/>
      <w:r>
        <w:t>iren</w:t>
      </w:r>
      <w:proofErr w:type="spellEnd"/>
      <w:r>
        <w:t xml:space="preserve"> </w:t>
      </w:r>
      <w:proofErr w:type="spellStart"/>
      <w:r>
        <w:t>suenden</w:t>
      </w:r>
      <w:proofErr w:type="spellEnd"/>
      <w:r>
        <w:t xml:space="preserve"> beschweren. </w:t>
      </w:r>
      <w:proofErr w:type="spellStart"/>
      <w:r>
        <w:t>Drumb</w:t>
      </w:r>
      <w:proofErr w:type="spellEnd"/>
      <w:r>
        <w:t xml:space="preserve"> </w:t>
      </w:r>
      <w:proofErr w:type="spellStart"/>
      <w:r>
        <w:t>wil</w:t>
      </w:r>
      <w:proofErr w:type="spellEnd"/>
      <w:r>
        <w:t xml:space="preserve"> er auch mit </w:t>
      </w:r>
      <w:proofErr w:type="spellStart"/>
      <w:r>
        <w:t>disen</w:t>
      </w:r>
      <w:proofErr w:type="spellEnd"/>
      <w:r>
        <w:t xml:space="preserve"> </w:t>
      </w:r>
      <w:proofErr w:type="spellStart"/>
      <w:r>
        <w:t>wortten</w:t>
      </w:r>
      <w:proofErr w:type="spellEnd"/>
      <w:r>
        <w:t xml:space="preserve"> (und wo ein Prophet oder Priester oder </w:t>
      </w:r>
      <w:proofErr w:type="spellStart"/>
      <w:r>
        <w:t>volck</w:t>
      </w:r>
      <w:proofErr w:type="spellEnd"/>
      <w:r>
        <w:t xml:space="preserve"> wird sagen / Das ist die last des </w:t>
      </w:r>
      <w:proofErr w:type="spellStart"/>
      <w:r>
        <w:t>Hern</w:t>
      </w:r>
      <w:proofErr w:type="spellEnd"/>
      <w:r>
        <w:t xml:space="preserve"> / denselben </w:t>
      </w:r>
      <w:proofErr w:type="spellStart"/>
      <w:r>
        <w:t>wil</w:t>
      </w:r>
      <w:proofErr w:type="spellEnd"/>
      <w:r>
        <w:t xml:space="preserve"> ich heimsuchen und sein haus dazu) solchen mit der Babylonischen </w:t>
      </w:r>
      <w:proofErr w:type="spellStart"/>
      <w:r>
        <w:t>gefengnis</w:t>
      </w:r>
      <w:proofErr w:type="spellEnd"/>
      <w:r>
        <w:t xml:space="preserve"> und allem </w:t>
      </w:r>
      <w:proofErr w:type="spellStart"/>
      <w:r>
        <w:t>unglueck</w:t>
      </w:r>
      <w:proofErr w:type="spellEnd"/>
      <w:r>
        <w:t xml:space="preserve"> </w:t>
      </w:r>
      <w:proofErr w:type="spellStart"/>
      <w:r>
        <w:t>gedrewet</w:t>
      </w:r>
      <w:proofErr w:type="spellEnd"/>
      <w:r>
        <w:t xml:space="preserve"> haben sonderlich und allem das sie </w:t>
      </w:r>
      <w:proofErr w:type="spellStart"/>
      <w:r>
        <w:t>angehoeret</w:t>
      </w:r>
      <w:proofErr w:type="spellEnd"/>
      <w:r>
        <w:t xml:space="preserve">. </w:t>
      </w:r>
      <w:proofErr w:type="spellStart"/>
      <w:r>
        <w:t>Wiewol</w:t>
      </w:r>
      <w:proofErr w:type="spellEnd"/>
      <w:r>
        <w:t xml:space="preserve"> aber das </w:t>
      </w:r>
      <w:proofErr w:type="spellStart"/>
      <w:r>
        <w:t>wortt</w:t>
      </w:r>
      <w:proofErr w:type="spellEnd"/>
      <w:r>
        <w:t xml:space="preserve"> / Last / prophetisch und </w:t>
      </w:r>
      <w:proofErr w:type="spellStart"/>
      <w:r>
        <w:t>gewonlich</w:t>
      </w:r>
      <w:proofErr w:type="spellEnd"/>
      <w:r>
        <w:t xml:space="preserve"> war in der predigt: als Esa. 22. Dis ist die last </w:t>
      </w:r>
      <w:proofErr w:type="spellStart"/>
      <w:r>
        <w:t>uber</w:t>
      </w:r>
      <w:proofErr w:type="spellEnd"/>
      <w:r>
        <w:t xml:space="preserve"> das </w:t>
      </w:r>
      <w:proofErr w:type="spellStart"/>
      <w:r>
        <w:t>Schawtal</w:t>
      </w:r>
      <w:proofErr w:type="spellEnd"/>
      <w:r>
        <w:t xml:space="preserve">: dennoch weil die gottlosen Jeremia damit spotteten und desselben </w:t>
      </w:r>
      <w:proofErr w:type="spellStart"/>
      <w:r>
        <w:t>misbraucheten</w:t>
      </w:r>
      <w:proofErr w:type="spellEnd"/>
      <w:r>
        <w:t xml:space="preserve"> / so </w:t>
      </w:r>
      <w:proofErr w:type="spellStart"/>
      <w:r>
        <w:t>verpeut</w:t>
      </w:r>
      <w:proofErr w:type="spellEnd"/>
      <w:r>
        <w:t xml:space="preserve"> Gott mit </w:t>
      </w:r>
      <w:proofErr w:type="spellStart"/>
      <w:r>
        <w:t>disen</w:t>
      </w:r>
      <w:proofErr w:type="spellEnd"/>
      <w:r>
        <w:t xml:space="preserve"> </w:t>
      </w:r>
      <w:proofErr w:type="spellStart"/>
      <w:r>
        <w:t>wortten</w:t>
      </w:r>
      <w:proofErr w:type="spellEnd"/>
      <w:r>
        <w:t xml:space="preserve"> (Also </w:t>
      </w:r>
      <w:proofErr w:type="spellStart"/>
      <w:r>
        <w:t>sol</w:t>
      </w:r>
      <w:proofErr w:type="spellEnd"/>
      <w:r>
        <w:t xml:space="preserve"> aber einer mit dem andern reden und </w:t>
      </w:r>
      <w:proofErr w:type="spellStart"/>
      <w:r>
        <w:t>unternander</w:t>
      </w:r>
      <w:proofErr w:type="spellEnd"/>
      <w:r>
        <w:t xml:space="preserve"> sagen / was </w:t>
      </w:r>
      <w:proofErr w:type="spellStart"/>
      <w:r>
        <w:t>antworttet</w:t>
      </w:r>
      <w:proofErr w:type="spellEnd"/>
      <w:r>
        <w:t xml:space="preserve"> der Herr und was saget der Herr: und </w:t>
      </w:r>
      <w:proofErr w:type="spellStart"/>
      <w:r>
        <w:t>nennets</w:t>
      </w:r>
      <w:proofErr w:type="spellEnd"/>
      <w:r>
        <w:t xml:space="preserve"> nicht mehr / Last des </w:t>
      </w:r>
      <w:proofErr w:type="spellStart"/>
      <w:r>
        <w:t>Hern</w:t>
      </w:r>
      <w:proofErr w:type="spellEnd"/>
      <w:r>
        <w:t xml:space="preserve"> / denn einem </w:t>
      </w:r>
      <w:proofErr w:type="spellStart"/>
      <w:r>
        <w:t>iglichen</w:t>
      </w:r>
      <w:proofErr w:type="spellEnd"/>
      <w:r>
        <w:t xml:space="preserve"> wird sein eigen </w:t>
      </w:r>
      <w:proofErr w:type="spellStart"/>
      <w:r>
        <w:t>wortt</w:t>
      </w:r>
      <w:proofErr w:type="spellEnd"/>
      <w:r>
        <w:t xml:space="preserve"> eine Last sein / weil er also die </w:t>
      </w:r>
      <w:proofErr w:type="spellStart"/>
      <w:r>
        <w:t>wortt</w:t>
      </w:r>
      <w:proofErr w:type="spellEnd"/>
      <w:r>
        <w:t xml:space="preserve"> des lebendigen Gottes des </w:t>
      </w:r>
      <w:proofErr w:type="spellStart"/>
      <w:r>
        <w:t>Hern</w:t>
      </w:r>
      <w:proofErr w:type="spellEnd"/>
      <w:r>
        <w:t xml:space="preserve"> Zebaoth unsers Gottes </w:t>
      </w:r>
      <w:proofErr w:type="spellStart"/>
      <w:r>
        <w:t>verkeret</w:t>
      </w:r>
      <w:proofErr w:type="spellEnd"/>
      <w:r>
        <w:t xml:space="preserve">: </w:t>
      </w:r>
      <w:proofErr w:type="spellStart"/>
      <w:r>
        <w:t>darumb</w:t>
      </w:r>
      <w:proofErr w:type="spellEnd"/>
      <w:r>
        <w:t xml:space="preserve"> </w:t>
      </w:r>
      <w:proofErr w:type="spellStart"/>
      <w:r>
        <w:t>solt</w:t>
      </w:r>
      <w:proofErr w:type="spellEnd"/>
      <w:r>
        <w:t xml:space="preserve"> </w:t>
      </w:r>
      <w:proofErr w:type="spellStart"/>
      <w:r>
        <w:t>ir</w:t>
      </w:r>
      <w:proofErr w:type="spellEnd"/>
      <w:r>
        <w:t xml:space="preserve"> zum Propheten also sagen / was </w:t>
      </w:r>
      <w:proofErr w:type="spellStart"/>
      <w:r>
        <w:t>antworttet</w:t>
      </w:r>
      <w:proofErr w:type="spellEnd"/>
      <w:r>
        <w:t xml:space="preserve"> der Herr: und was saget der Herr:) man solle </w:t>
      </w:r>
      <w:proofErr w:type="spellStart"/>
      <w:r>
        <w:t>darumb</w:t>
      </w:r>
      <w:proofErr w:type="spellEnd"/>
      <w:r>
        <w:t xml:space="preserve"> nicht sagen / Last des </w:t>
      </w:r>
      <w:proofErr w:type="spellStart"/>
      <w:r>
        <w:t>Hern</w:t>
      </w:r>
      <w:proofErr w:type="spellEnd"/>
      <w:r>
        <w:t xml:space="preserve"> / sondern was </w:t>
      </w:r>
      <w:proofErr w:type="spellStart"/>
      <w:r>
        <w:t>antwort</w:t>
      </w:r>
      <w:proofErr w:type="spellEnd"/>
      <w:r>
        <w:t xml:space="preserve"> der Herr / das er alle die so dawider thun plagen wolle nach </w:t>
      </w:r>
      <w:proofErr w:type="spellStart"/>
      <w:r>
        <w:t>disen</w:t>
      </w:r>
      <w:proofErr w:type="spellEnd"/>
      <w:r>
        <w:t xml:space="preserve"> </w:t>
      </w:r>
      <w:proofErr w:type="spellStart"/>
      <w:r>
        <w:t>drewwortten</w:t>
      </w:r>
      <w:proofErr w:type="spellEnd"/>
      <w:r>
        <w:t xml:space="preserve"> Ex. 20. Ich </w:t>
      </w:r>
      <w:proofErr w:type="spellStart"/>
      <w:r>
        <w:t>wil</w:t>
      </w:r>
      <w:proofErr w:type="spellEnd"/>
      <w:r>
        <w:t xml:space="preserve"> niemand unschuldig halten der meines namens </w:t>
      </w:r>
      <w:proofErr w:type="spellStart"/>
      <w:r>
        <w:t>misbraucht</w:t>
      </w:r>
      <w:proofErr w:type="spellEnd"/>
      <w:r>
        <w:t xml:space="preserve">. Wer Gott fragen </w:t>
      </w:r>
      <w:proofErr w:type="spellStart"/>
      <w:r>
        <w:t>wil</w:t>
      </w:r>
      <w:proofErr w:type="spellEnd"/>
      <w:r>
        <w:t xml:space="preserve"> durch einen Propheten oder in seinem geist / der </w:t>
      </w:r>
      <w:proofErr w:type="spellStart"/>
      <w:r>
        <w:t>mus</w:t>
      </w:r>
      <w:proofErr w:type="spellEnd"/>
      <w:r>
        <w:t xml:space="preserve"> </w:t>
      </w:r>
      <w:proofErr w:type="spellStart"/>
      <w:r>
        <w:t>sichs</w:t>
      </w:r>
      <w:proofErr w:type="spellEnd"/>
      <w:r>
        <w:t xml:space="preserve"> beste zu Gott versehen nach seinen </w:t>
      </w:r>
      <w:proofErr w:type="spellStart"/>
      <w:r>
        <w:t>verheissungen</w:t>
      </w:r>
      <w:proofErr w:type="spellEnd"/>
      <w:r>
        <w:t xml:space="preserve"> und </w:t>
      </w:r>
      <w:proofErr w:type="spellStart"/>
      <w:r>
        <w:t>inen</w:t>
      </w:r>
      <w:proofErr w:type="spellEnd"/>
      <w:r>
        <w:t xml:space="preserve"> mit loben </w:t>
      </w:r>
      <w:proofErr w:type="spellStart"/>
      <w:r>
        <w:t>anruffen</w:t>
      </w:r>
      <w:proofErr w:type="spellEnd"/>
      <w:r>
        <w:t xml:space="preserve"> und </w:t>
      </w:r>
      <w:proofErr w:type="spellStart"/>
      <w:r>
        <w:t>auff</w:t>
      </w:r>
      <w:proofErr w:type="spellEnd"/>
      <w:r>
        <w:t xml:space="preserve"> die versprochen </w:t>
      </w:r>
      <w:proofErr w:type="spellStart"/>
      <w:r>
        <w:t>huelffe</w:t>
      </w:r>
      <w:proofErr w:type="spellEnd"/>
      <w:r>
        <w:t xml:space="preserve"> </w:t>
      </w:r>
      <w:proofErr w:type="spellStart"/>
      <w:r>
        <w:t>wartten</w:t>
      </w:r>
      <w:proofErr w:type="spellEnd"/>
      <w:r>
        <w:t xml:space="preserve">: als David Ps. 18. Ich </w:t>
      </w:r>
      <w:proofErr w:type="spellStart"/>
      <w:r>
        <w:t>wil</w:t>
      </w:r>
      <w:proofErr w:type="spellEnd"/>
      <w:r>
        <w:t xml:space="preserve"> den </w:t>
      </w:r>
      <w:proofErr w:type="spellStart"/>
      <w:r>
        <w:t>Hern</w:t>
      </w:r>
      <w:proofErr w:type="spellEnd"/>
      <w:r>
        <w:t xml:space="preserve"> loben und </w:t>
      </w:r>
      <w:proofErr w:type="spellStart"/>
      <w:r>
        <w:t>anruffen</w:t>
      </w:r>
      <w:proofErr w:type="spellEnd"/>
      <w:r>
        <w:t xml:space="preserve"> / so werde ich von meinen feinden </w:t>
      </w:r>
      <w:proofErr w:type="spellStart"/>
      <w:r>
        <w:t>erloeset</w:t>
      </w:r>
      <w:proofErr w:type="spellEnd"/>
      <w:r>
        <w:t xml:space="preserve">. Wer aber mit falschem </w:t>
      </w:r>
      <w:proofErr w:type="spellStart"/>
      <w:r>
        <w:t>hertzen</w:t>
      </w:r>
      <w:proofErr w:type="spellEnd"/>
      <w:r>
        <w:t xml:space="preserve"> Gott durch den Propheten fraget und sich </w:t>
      </w:r>
      <w:proofErr w:type="spellStart"/>
      <w:r>
        <w:t>spottisch</w:t>
      </w:r>
      <w:proofErr w:type="spellEnd"/>
      <w:r>
        <w:t xml:space="preserve"> gegen Gotts </w:t>
      </w:r>
      <w:proofErr w:type="spellStart"/>
      <w:r>
        <w:t>wortt</w:t>
      </w:r>
      <w:proofErr w:type="spellEnd"/>
      <w:r>
        <w:t xml:space="preserve"> </w:t>
      </w:r>
      <w:proofErr w:type="spellStart"/>
      <w:r>
        <w:t>helt</w:t>
      </w:r>
      <w:proofErr w:type="spellEnd"/>
      <w:r>
        <w:t xml:space="preserve"> / dem wird sein </w:t>
      </w:r>
      <w:proofErr w:type="spellStart"/>
      <w:r>
        <w:t>mund</w:t>
      </w:r>
      <w:proofErr w:type="spellEnd"/>
      <w:r>
        <w:t xml:space="preserve"> eine last werden: als CHRISTUS Matth. 12. spricht / Von einem </w:t>
      </w:r>
      <w:proofErr w:type="spellStart"/>
      <w:r>
        <w:t>jglichen</w:t>
      </w:r>
      <w:proofErr w:type="spellEnd"/>
      <w:r>
        <w:t xml:space="preserve"> </w:t>
      </w:r>
      <w:proofErr w:type="spellStart"/>
      <w:r>
        <w:t>unnuetzen</w:t>
      </w:r>
      <w:proofErr w:type="spellEnd"/>
      <w:r>
        <w:t xml:space="preserve"> </w:t>
      </w:r>
      <w:proofErr w:type="spellStart"/>
      <w:r>
        <w:t>wortt</w:t>
      </w:r>
      <w:proofErr w:type="spellEnd"/>
      <w:r>
        <w:t xml:space="preserve"> </w:t>
      </w:r>
      <w:proofErr w:type="spellStart"/>
      <w:r>
        <w:t>must</w:t>
      </w:r>
      <w:proofErr w:type="spellEnd"/>
      <w:r>
        <w:t xml:space="preserve"> </w:t>
      </w:r>
      <w:proofErr w:type="spellStart"/>
      <w:r>
        <w:t>ir</w:t>
      </w:r>
      <w:proofErr w:type="spellEnd"/>
      <w:r>
        <w:t xml:space="preserve"> rechenschafft geben am </w:t>
      </w:r>
      <w:proofErr w:type="spellStart"/>
      <w:r>
        <w:t>Juengstengericht</w:t>
      </w:r>
      <w:proofErr w:type="spellEnd"/>
      <w:r>
        <w:t xml:space="preserve">. </w:t>
      </w:r>
      <w:proofErr w:type="spellStart"/>
      <w:r>
        <w:t>Drumb</w:t>
      </w:r>
      <w:proofErr w:type="spellEnd"/>
      <w:r>
        <w:t xml:space="preserve"> spricht auch Gott zu solchen </w:t>
      </w:r>
      <w:proofErr w:type="spellStart"/>
      <w:r>
        <w:t>spottern</w:t>
      </w:r>
      <w:proofErr w:type="spellEnd"/>
      <w:r>
        <w:t xml:space="preserve"> die nicht ablassen wollen von </w:t>
      </w:r>
      <w:proofErr w:type="spellStart"/>
      <w:r>
        <w:t>iren</w:t>
      </w:r>
      <w:proofErr w:type="spellEnd"/>
      <w:r>
        <w:t xml:space="preserve"> </w:t>
      </w:r>
      <w:proofErr w:type="spellStart"/>
      <w:r>
        <w:t>Spottwortten</w:t>
      </w:r>
      <w:proofErr w:type="spellEnd"/>
      <w:r>
        <w:t xml:space="preserve"> (weil </w:t>
      </w:r>
      <w:proofErr w:type="spellStart"/>
      <w:r>
        <w:t>ir</w:t>
      </w:r>
      <w:proofErr w:type="spellEnd"/>
      <w:r>
        <w:t xml:space="preserve"> aber sprecht / Last des </w:t>
      </w:r>
      <w:proofErr w:type="spellStart"/>
      <w:r>
        <w:t>Hern</w:t>
      </w:r>
      <w:proofErr w:type="spellEnd"/>
      <w:r>
        <w:t xml:space="preserve"> / </w:t>
      </w:r>
      <w:proofErr w:type="spellStart"/>
      <w:r>
        <w:t>darumb</w:t>
      </w:r>
      <w:proofErr w:type="spellEnd"/>
      <w:r>
        <w:t xml:space="preserve"> spricht der Herr also / nu </w:t>
      </w:r>
      <w:proofErr w:type="spellStart"/>
      <w:r>
        <w:t>ir</w:t>
      </w:r>
      <w:proofErr w:type="spellEnd"/>
      <w:r>
        <w:t xml:space="preserve"> das </w:t>
      </w:r>
      <w:proofErr w:type="spellStart"/>
      <w:r>
        <w:t>wortt</w:t>
      </w:r>
      <w:proofErr w:type="spellEnd"/>
      <w:r>
        <w:t xml:space="preserve"> eine Last des </w:t>
      </w:r>
      <w:proofErr w:type="spellStart"/>
      <w:r>
        <w:t>Hern</w:t>
      </w:r>
      <w:proofErr w:type="spellEnd"/>
      <w:r>
        <w:t xml:space="preserve"> nennet / und ich zu euch </w:t>
      </w:r>
      <w:proofErr w:type="spellStart"/>
      <w:r>
        <w:t>gesand</w:t>
      </w:r>
      <w:proofErr w:type="spellEnd"/>
      <w:r>
        <w:t xml:space="preserve"> habe / und sagen lassen / </w:t>
      </w:r>
      <w:proofErr w:type="spellStart"/>
      <w:r>
        <w:t>Ir</w:t>
      </w:r>
      <w:proofErr w:type="spellEnd"/>
      <w:r>
        <w:t xml:space="preserve"> </w:t>
      </w:r>
      <w:proofErr w:type="spellStart"/>
      <w:r>
        <w:t>solts</w:t>
      </w:r>
      <w:proofErr w:type="spellEnd"/>
      <w:r>
        <w:t xml:space="preserve"> nicht nennen / Last des </w:t>
      </w:r>
      <w:proofErr w:type="spellStart"/>
      <w:r>
        <w:t>Hern</w:t>
      </w:r>
      <w:proofErr w:type="spellEnd"/>
      <w:r>
        <w:t xml:space="preserve"> / </w:t>
      </w:r>
      <w:proofErr w:type="spellStart"/>
      <w:r>
        <w:t>Sihe</w:t>
      </w:r>
      <w:proofErr w:type="spellEnd"/>
      <w:r>
        <w:t xml:space="preserve"> so </w:t>
      </w:r>
      <w:proofErr w:type="spellStart"/>
      <w:r>
        <w:t>wil</w:t>
      </w:r>
      <w:proofErr w:type="spellEnd"/>
      <w:r>
        <w:t xml:space="preserve"> ich euch hinweg nehmen / und euch </w:t>
      </w:r>
      <w:proofErr w:type="spellStart"/>
      <w:r>
        <w:t>sampt</w:t>
      </w:r>
      <w:proofErr w:type="spellEnd"/>
      <w:r>
        <w:t xml:space="preserve"> der Stad die ich euch und </w:t>
      </w:r>
      <w:proofErr w:type="spellStart"/>
      <w:r>
        <w:t>ewren</w:t>
      </w:r>
      <w:proofErr w:type="spellEnd"/>
      <w:r>
        <w:t xml:space="preserve"> Vettern gegeben habe / von meinem </w:t>
      </w:r>
      <w:proofErr w:type="spellStart"/>
      <w:r>
        <w:t>angesicht</w:t>
      </w:r>
      <w:proofErr w:type="spellEnd"/>
      <w:r>
        <w:t xml:space="preserve"> weg </w:t>
      </w:r>
      <w:proofErr w:type="spellStart"/>
      <w:r>
        <w:t>werffen</w:t>
      </w:r>
      <w:proofErr w:type="spellEnd"/>
      <w:r>
        <w:t xml:space="preserve"> / und </w:t>
      </w:r>
      <w:proofErr w:type="spellStart"/>
      <w:r>
        <w:t>wil</w:t>
      </w:r>
      <w:proofErr w:type="spellEnd"/>
      <w:r>
        <w:t xml:space="preserve"> euch ewige </w:t>
      </w:r>
      <w:proofErr w:type="spellStart"/>
      <w:r>
        <w:t>schand</w:t>
      </w:r>
      <w:proofErr w:type="spellEnd"/>
      <w:r>
        <w:t xml:space="preserve"> und </w:t>
      </w:r>
      <w:proofErr w:type="spellStart"/>
      <w:r>
        <w:t>schmache</w:t>
      </w:r>
      <w:proofErr w:type="spellEnd"/>
      <w:r>
        <w:t xml:space="preserve"> </w:t>
      </w:r>
      <w:proofErr w:type="spellStart"/>
      <w:r>
        <w:t>zufuegen</w:t>
      </w:r>
      <w:proofErr w:type="spellEnd"/>
      <w:r>
        <w:t xml:space="preserve"> der </w:t>
      </w:r>
      <w:proofErr w:type="spellStart"/>
      <w:r>
        <w:t>nimer</w:t>
      </w:r>
      <w:proofErr w:type="spellEnd"/>
      <w:r>
        <w:t xml:space="preserve"> vergessen werden </w:t>
      </w:r>
      <w:proofErr w:type="spellStart"/>
      <w:r>
        <w:t>sol</w:t>
      </w:r>
      <w:proofErr w:type="spellEnd"/>
      <w:r w:rsidR="00F2184F">
        <w:t>/</w:t>
      </w:r>
      <w:r>
        <w:t xml:space="preserve"> </w:t>
      </w:r>
      <w:proofErr w:type="spellStart"/>
      <w:r>
        <w:t>wil</w:t>
      </w:r>
      <w:proofErr w:type="spellEnd"/>
      <w:r>
        <w:t xml:space="preserve"> in endlich </w:t>
      </w:r>
      <w:proofErr w:type="spellStart"/>
      <w:r>
        <w:t>gedrewet</w:t>
      </w:r>
      <w:proofErr w:type="spellEnd"/>
      <w:r>
        <w:t xml:space="preserve"> haben / weil sie Gotts </w:t>
      </w:r>
      <w:proofErr w:type="spellStart"/>
      <w:r>
        <w:t>wortt</w:t>
      </w:r>
      <w:proofErr w:type="spellEnd"/>
      <w:r>
        <w:t xml:space="preserve"> nicht </w:t>
      </w:r>
      <w:proofErr w:type="spellStart"/>
      <w:r>
        <w:t>glewben</w:t>
      </w:r>
      <w:proofErr w:type="spellEnd"/>
      <w:r>
        <w:t xml:space="preserve"> wollen das Jeremia prediget und sein noch dazu spotten </w:t>
      </w:r>
      <w:proofErr w:type="spellStart"/>
      <w:r>
        <w:t>unbusfertiglich</w:t>
      </w:r>
      <w:proofErr w:type="spellEnd"/>
      <w:r>
        <w:t xml:space="preserve"> / so sollen </w:t>
      </w:r>
      <w:proofErr w:type="spellStart"/>
      <w:r>
        <w:t>ire</w:t>
      </w:r>
      <w:proofErr w:type="spellEnd"/>
      <w:r>
        <w:t xml:space="preserve"> </w:t>
      </w:r>
      <w:proofErr w:type="spellStart"/>
      <w:r>
        <w:t>wortt</w:t>
      </w:r>
      <w:proofErr w:type="spellEnd"/>
      <w:r>
        <w:t xml:space="preserve"> damit sie spotten eine solche last werden die sie nicht ertragen sollen / wenn sie nicht allein gen Babel gefangen weg </w:t>
      </w:r>
      <w:proofErr w:type="spellStart"/>
      <w:r>
        <w:t>gefueret</w:t>
      </w:r>
      <w:proofErr w:type="spellEnd"/>
      <w:r>
        <w:t xml:space="preserve"> werden / und </w:t>
      </w:r>
      <w:proofErr w:type="spellStart"/>
      <w:r>
        <w:t>umb</w:t>
      </w:r>
      <w:proofErr w:type="spellEnd"/>
      <w:r>
        <w:t xml:space="preserve"> alles </w:t>
      </w:r>
      <w:proofErr w:type="spellStart"/>
      <w:r>
        <w:t>komen</w:t>
      </w:r>
      <w:proofErr w:type="spellEnd"/>
      <w:r>
        <w:t xml:space="preserve"> das sie haben / sondern auch ihres </w:t>
      </w:r>
      <w:proofErr w:type="spellStart"/>
      <w:r>
        <w:t>unglawbens</w:t>
      </w:r>
      <w:proofErr w:type="spellEnd"/>
      <w:r>
        <w:t xml:space="preserve"> halben </w:t>
      </w:r>
      <w:proofErr w:type="spellStart"/>
      <w:r>
        <w:t>ewigverlorn</w:t>
      </w:r>
      <w:proofErr w:type="spellEnd"/>
      <w:r>
        <w:t xml:space="preserve"> werden / das ja eine last ist die sie mit </w:t>
      </w:r>
      <w:proofErr w:type="spellStart"/>
      <w:r>
        <w:t>iren</w:t>
      </w:r>
      <w:proofErr w:type="spellEnd"/>
      <w:r>
        <w:t xml:space="preserve"> </w:t>
      </w:r>
      <w:proofErr w:type="spellStart"/>
      <w:r>
        <w:t>unglewbigen</w:t>
      </w:r>
      <w:proofErr w:type="spellEnd"/>
      <w:r>
        <w:t xml:space="preserve"> </w:t>
      </w:r>
      <w:proofErr w:type="spellStart"/>
      <w:r>
        <w:t>hertzen</w:t>
      </w:r>
      <w:proofErr w:type="spellEnd"/>
      <w:r>
        <w:t xml:space="preserve"> und gottlosem maul </w:t>
      </w:r>
      <w:proofErr w:type="spellStart"/>
      <w:r>
        <w:t>wolverdienet</w:t>
      </w:r>
      <w:proofErr w:type="spellEnd"/>
      <w:r>
        <w:t xml:space="preserve"> haben. Im </w:t>
      </w:r>
      <w:proofErr w:type="spellStart"/>
      <w:r>
        <w:t>Ebreischen</w:t>
      </w:r>
      <w:proofErr w:type="spellEnd"/>
      <w:r>
        <w:t xml:space="preserve"> stehet / die lebendigen </w:t>
      </w:r>
      <w:proofErr w:type="spellStart"/>
      <w:r>
        <w:t>Goetter</w:t>
      </w:r>
      <w:proofErr w:type="spellEnd"/>
      <w:r>
        <w:t xml:space="preserve"> / und spricht doch der Herr Zebaoth / anzuzeigen die heiligen Dreiheit und einige Gottheit: Welchem dreifaltigen einigen Gott </w:t>
      </w:r>
      <w:proofErr w:type="spellStart"/>
      <w:r>
        <w:t>seie</w:t>
      </w:r>
      <w:proofErr w:type="spellEnd"/>
      <w:r>
        <w:t xml:space="preserve"> lob ehre </w:t>
      </w:r>
      <w:proofErr w:type="spellStart"/>
      <w:r>
        <w:t>danck</w:t>
      </w:r>
      <w:proofErr w:type="spellEnd"/>
      <w:r>
        <w:t xml:space="preserve"> in </w:t>
      </w:r>
      <w:proofErr w:type="spellStart"/>
      <w:r>
        <w:t>ewickeit</w:t>
      </w:r>
      <w:proofErr w:type="spellEnd"/>
      <w:r>
        <w:t xml:space="preserve">. AMEN. </w:t>
      </w:r>
    </w:p>
    <w:p w14:paraId="5CDEB809" w14:textId="77777777" w:rsidR="00A07F1F" w:rsidRDefault="00A07F1F" w:rsidP="00A07F1F">
      <w:pPr>
        <w:pStyle w:val="StandardWeb"/>
      </w:pPr>
      <w:proofErr w:type="spellStart"/>
      <w:r>
        <w:t>Geprediget</w:t>
      </w:r>
      <w:proofErr w:type="spellEnd"/>
      <w:r>
        <w:t xml:space="preserve"> zu </w:t>
      </w:r>
      <w:proofErr w:type="spellStart"/>
      <w:r>
        <w:t>Marpurg</w:t>
      </w:r>
      <w:proofErr w:type="spellEnd"/>
      <w:r>
        <w:t xml:space="preserve"> 1547.</w:t>
      </w:r>
      <w:r>
        <w:br/>
        <w:t xml:space="preserve">Geschrieben zu </w:t>
      </w:r>
      <w:proofErr w:type="spellStart"/>
      <w:r>
        <w:t>Luebeck</w:t>
      </w:r>
      <w:proofErr w:type="spellEnd"/>
      <w:r>
        <w:t xml:space="preserve"> 1550. </w:t>
      </w:r>
    </w:p>
    <w:p w14:paraId="67472AE0" w14:textId="77777777" w:rsidR="00A07F1F" w:rsidRDefault="00A07F1F" w:rsidP="00A07F1F">
      <w:pPr>
        <w:pStyle w:val="StandardWeb"/>
      </w:pPr>
      <w:r>
        <w:t xml:space="preserve">Gedruckt durch Georgen </w:t>
      </w:r>
      <w:proofErr w:type="spellStart"/>
      <w:r>
        <w:t>Richolff</w:t>
      </w:r>
      <w:proofErr w:type="spellEnd"/>
      <w:r>
        <w:t>.</w:t>
      </w:r>
      <w:r>
        <w:br/>
      </w:r>
      <w:proofErr w:type="spellStart"/>
      <w:r>
        <w:t>M.D.L</w:t>
      </w:r>
      <w:proofErr w:type="spellEnd"/>
      <w:r>
        <w:t xml:space="preserve">. </w:t>
      </w:r>
    </w:p>
    <w:p w14:paraId="3044CC03" w14:textId="77777777" w:rsidR="00A07F1F" w:rsidRDefault="00A07F1F" w:rsidP="00A07F1F">
      <w:pPr>
        <w:pStyle w:val="StandardWeb"/>
      </w:pPr>
      <w:r>
        <w:rPr>
          <w:rStyle w:val="HTMLCode"/>
        </w:rPr>
        <w:t>Aus dem Original abgeschrieben</w:t>
      </w:r>
      <w:r>
        <w:t xml:space="preserve"> </w:t>
      </w:r>
    </w:p>
    <w:p w14:paraId="5DE93CB8" w14:textId="093B8A31" w:rsidR="00BD71A4" w:rsidRDefault="00BD71A4">
      <w:pPr>
        <w:spacing w:after="0" w:line="240" w:lineRule="auto"/>
      </w:pPr>
    </w:p>
    <w:p w14:paraId="57CB40EC" w14:textId="77777777" w:rsidR="00BD71A4" w:rsidRDefault="00BD71A4">
      <w:pPr>
        <w:spacing w:after="0" w:line="240" w:lineRule="auto"/>
        <w:rPr>
          <w:rFonts w:eastAsia="Times New Roman"/>
          <w:b/>
          <w:bCs/>
          <w:color w:val="000000"/>
          <w:kern w:val="36"/>
          <w:sz w:val="36"/>
          <w:szCs w:val="48"/>
          <w:lang w:eastAsia="de-DE"/>
        </w:rPr>
      </w:pPr>
      <w:r>
        <w:br w:type="page"/>
      </w:r>
    </w:p>
    <w:p w14:paraId="2B869506" w14:textId="77777777" w:rsidR="00D5498D" w:rsidRPr="00D5498D" w:rsidRDefault="00D5498D" w:rsidP="008E63BE">
      <w:pPr>
        <w:pStyle w:val="berschrift1"/>
      </w:pPr>
      <w:r w:rsidRPr="00D5498D">
        <w:t>Quellen:</w:t>
      </w:r>
    </w:p>
    <w:p w14:paraId="650FC13F"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28758553" w14:textId="77777777" w:rsidR="00BD71A4" w:rsidRDefault="00C209BF"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F888929" w14:textId="77777777" w:rsidR="00BD71A4" w:rsidRDefault="00C209BF"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7402B2B9" w14:textId="77777777" w:rsidR="00BD71A4" w:rsidRDefault="00C209BF"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268F5254" w14:textId="77777777" w:rsidR="00BD71A4" w:rsidRDefault="00C209BF"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63562260"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A71B01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67E304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2103691"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230A39DC" w14:textId="77777777" w:rsidR="00082307" w:rsidRDefault="00BD71A4" w:rsidP="00BD71A4">
      <w:pPr>
        <w:pStyle w:val="berschrift1"/>
      </w:pPr>
      <w:r>
        <w:t>Spendenaufruf</w:t>
      </w:r>
    </w:p>
    <w:p w14:paraId="5A5A76F3"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B9233C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12DA0C0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520D1AA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5BC3460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6D62C645" w14:textId="77777777" w:rsidR="00BD71A4" w:rsidRDefault="00C209BF"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015D40B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7187E1C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04ED657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225A40E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B789A02"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9F"/>
    <w:rsid w:val="000700B0"/>
    <w:rsid w:val="00082307"/>
    <w:rsid w:val="000C66E5"/>
    <w:rsid w:val="000D088F"/>
    <w:rsid w:val="00122BD9"/>
    <w:rsid w:val="001C0B9F"/>
    <w:rsid w:val="001F54C4"/>
    <w:rsid w:val="0022039F"/>
    <w:rsid w:val="00272484"/>
    <w:rsid w:val="00297F83"/>
    <w:rsid w:val="002E6D11"/>
    <w:rsid w:val="00381C0C"/>
    <w:rsid w:val="00537F59"/>
    <w:rsid w:val="00636F93"/>
    <w:rsid w:val="007166CE"/>
    <w:rsid w:val="00737EF6"/>
    <w:rsid w:val="00760119"/>
    <w:rsid w:val="007A574B"/>
    <w:rsid w:val="007E1779"/>
    <w:rsid w:val="0083667B"/>
    <w:rsid w:val="008D7463"/>
    <w:rsid w:val="008E417E"/>
    <w:rsid w:val="008E63BE"/>
    <w:rsid w:val="00A07F1F"/>
    <w:rsid w:val="00B365E5"/>
    <w:rsid w:val="00BD71A4"/>
    <w:rsid w:val="00C209BF"/>
    <w:rsid w:val="00C35859"/>
    <w:rsid w:val="00CC4EAC"/>
    <w:rsid w:val="00D14D4F"/>
    <w:rsid w:val="00D5498D"/>
    <w:rsid w:val="00D56329"/>
    <w:rsid w:val="00DC3900"/>
    <w:rsid w:val="00DF61FA"/>
    <w:rsid w:val="00F218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2D7AD"/>
  <w15:chartTrackingRefBased/>
  <w15:docId w15:val="{B6D19321-D433-42DC-97F0-7E7A52D06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A07F1F"/>
    <w:rPr>
      <w:i/>
      <w:iCs/>
    </w:rPr>
  </w:style>
  <w:style w:type="character" w:styleId="HTMLCode">
    <w:name w:val="HTML Code"/>
    <w:basedOn w:val="Absatz-Standardschriftart"/>
    <w:uiPriority w:val="99"/>
    <w:semiHidden/>
    <w:unhideWhenUsed/>
    <w:rsid w:val="00A07F1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44013415">
      <w:bodyDiv w:val="1"/>
      <w:marLeft w:val="0"/>
      <w:marRight w:val="0"/>
      <w:marTop w:val="0"/>
      <w:marBottom w:val="0"/>
      <w:divBdr>
        <w:top w:val="none" w:sz="0" w:space="0" w:color="auto"/>
        <w:left w:val="none" w:sz="0" w:space="0" w:color="auto"/>
        <w:bottom w:val="none" w:sz="0" w:space="0" w:color="auto"/>
        <w:right w:val="none" w:sz="0" w:space="0" w:color="auto"/>
      </w:divBdr>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72606839">
      <w:bodyDiv w:val="1"/>
      <w:marLeft w:val="0"/>
      <w:marRight w:val="0"/>
      <w:marTop w:val="0"/>
      <w:marBottom w:val="0"/>
      <w:divBdr>
        <w:top w:val="none" w:sz="0" w:space="0" w:color="auto"/>
        <w:left w:val="none" w:sz="0" w:space="0" w:color="auto"/>
        <w:bottom w:val="none" w:sz="0" w:space="0" w:color="auto"/>
        <w:right w:val="none" w:sz="0" w:space="0" w:color="auto"/>
      </w:divBdr>
      <w:divsChild>
        <w:div w:id="737478095">
          <w:marLeft w:val="0"/>
          <w:marRight w:val="0"/>
          <w:marTop w:val="0"/>
          <w:marBottom w:val="0"/>
          <w:divBdr>
            <w:top w:val="none" w:sz="0" w:space="0" w:color="auto"/>
            <w:left w:val="none" w:sz="0" w:space="0" w:color="auto"/>
            <w:bottom w:val="none" w:sz="0" w:space="0" w:color="auto"/>
            <w:right w:val="none" w:sz="0" w:space="0" w:color="auto"/>
          </w:divBdr>
        </w:div>
        <w:div w:id="1358385017">
          <w:marLeft w:val="0"/>
          <w:marRight w:val="0"/>
          <w:marTop w:val="0"/>
          <w:marBottom w:val="0"/>
          <w:divBdr>
            <w:top w:val="none" w:sz="0" w:space="0" w:color="auto"/>
            <w:left w:val="none" w:sz="0" w:space="0" w:color="auto"/>
            <w:bottom w:val="none" w:sz="0" w:space="0" w:color="auto"/>
            <w:right w:val="none" w:sz="0" w:space="0" w:color="auto"/>
          </w:divBdr>
        </w:div>
        <w:div w:id="1955284369">
          <w:marLeft w:val="0"/>
          <w:marRight w:val="0"/>
          <w:marTop w:val="0"/>
          <w:marBottom w:val="0"/>
          <w:divBdr>
            <w:top w:val="none" w:sz="0" w:space="0" w:color="auto"/>
            <w:left w:val="none" w:sz="0" w:space="0" w:color="auto"/>
            <w:bottom w:val="none" w:sz="0" w:space="0" w:color="auto"/>
            <w:right w:val="none" w:sz="0" w:space="0" w:color="auto"/>
          </w:divBdr>
        </w:div>
        <w:div w:id="1631353812">
          <w:marLeft w:val="0"/>
          <w:marRight w:val="0"/>
          <w:marTop w:val="0"/>
          <w:marBottom w:val="0"/>
          <w:divBdr>
            <w:top w:val="none" w:sz="0" w:space="0" w:color="auto"/>
            <w:left w:val="none" w:sz="0" w:space="0" w:color="auto"/>
            <w:bottom w:val="none" w:sz="0" w:space="0" w:color="auto"/>
            <w:right w:val="none" w:sz="0" w:space="0" w:color="auto"/>
          </w:divBdr>
        </w:div>
        <w:div w:id="673269065">
          <w:marLeft w:val="0"/>
          <w:marRight w:val="0"/>
          <w:marTop w:val="0"/>
          <w:marBottom w:val="0"/>
          <w:divBdr>
            <w:top w:val="none" w:sz="0" w:space="0" w:color="auto"/>
            <w:left w:val="none" w:sz="0" w:space="0" w:color="auto"/>
            <w:bottom w:val="none" w:sz="0" w:space="0" w:color="auto"/>
            <w:right w:val="none" w:sz="0" w:space="0" w:color="auto"/>
          </w:divBdr>
        </w:div>
        <w:div w:id="612248869">
          <w:marLeft w:val="0"/>
          <w:marRight w:val="0"/>
          <w:marTop w:val="0"/>
          <w:marBottom w:val="0"/>
          <w:divBdr>
            <w:top w:val="none" w:sz="0" w:space="0" w:color="auto"/>
            <w:left w:val="none" w:sz="0" w:space="0" w:color="auto"/>
            <w:bottom w:val="none" w:sz="0" w:space="0" w:color="auto"/>
            <w:right w:val="none" w:sz="0" w:space="0" w:color="auto"/>
          </w:divBdr>
        </w:div>
        <w:div w:id="2071492755">
          <w:marLeft w:val="0"/>
          <w:marRight w:val="0"/>
          <w:marTop w:val="0"/>
          <w:marBottom w:val="0"/>
          <w:divBdr>
            <w:top w:val="none" w:sz="0" w:space="0" w:color="auto"/>
            <w:left w:val="none" w:sz="0" w:space="0" w:color="auto"/>
            <w:bottom w:val="none" w:sz="0" w:space="0" w:color="auto"/>
            <w:right w:val="none" w:sz="0" w:space="0" w:color="auto"/>
          </w:divBdr>
        </w:div>
        <w:div w:id="1445005330">
          <w:marLeft w:val="0"/>
          <w:marRight w:val="0"/>
          <w:marTop w:val="0"/>
          <w:marBottom w:val="0"/>
          <w:divBdr>
            <w:top w:val="none" w:sz="0" w:space="0" w:color="auto"/>
            <w:left w:val="none" w:sz="0" w:space="0" w:color="auto"/>
            <w:bottom w:val="none" w:sz="0" w:space="0" w:color="auto"/>
            <w:right w:val="none" w:sz="0" w:space="0" w:color="auto"/>
          </w:divBdr>
        </w:div>
        <w:div w:id="539048838">
          <w:marLeft w:val="0"/>
          <w:marRight w:val="0"/>
          <w:marTop w:val="0"/>
          <w:marBottom w:val="0"/>
          <w:divBdr>
            <w:top w:val="none" w:sz="0" w:space="0" w:color="auto"/>
            <w:left w:val="none" w:sz="0" w:space="0" w:color="auto"/>
            <w:bottom w:val="none" w:sz="0" w:space="0" w:color="auto"/>
            <w:right w:val="none" w:sz="0" w:space="0" w:color="auto"/>
          </w:divBdr>
        </w:div>
        <w:div w:id="486216269">
          <w:marLeft w:val="0"/>
          <w:marRight w:val="0"/>
          <w:marTop w:val="0"/>
          <w:marBottom w:val="0"/>
          <w:divBdr>
            <w:top w:val="none" w:sz="0" w:space="0" w:color="auto"/>
            <w:left w:val="none" w:sz="0" w:space="0" w:color="auto"/>
            <w:bottom w:val="none" w:sz="0" w:space="0" w:color="auto"/>
            <w:right w:val="none" w:sz="0" w:space="0" w:color="auto"/>
          </w:divBdr>
        </w:div>
        <w:div w:id="731804929">
          <w:marLeft w:val="0"/>
          <w:marRight w:val="0"/>
          <w:marTop w:val="0"/>
          <w:marBottom w:val="0"/>
          <w:divBdr>
            <w:top w:val="none" w:sz="0" w:space="0" w:color="auto"/>
            <w:left w:val="none" w:sz="0" w:space="0" w:color="auto"/>
            <w:bottom w:val="none" w:sz="0" w:space="0" w:color="auto"/>
            <w:right w:val="none" w:sz="0" w:space="0" w:color="auto"/>
          </w:divBdr>
        </w:div>
        <w:div w:id="1079408621">
          <w:marLeft w:val="0"/>
          <w:marRight w:val="0"/>
          <w:marTop w:val="0"/>
          <w:marBottom w:val="0"/>
          <w:divBdr>
            <w:top w:val="none" w:sz="0" w:space="0" w:color="auto"/>
            <w:left w:val="none" w:sz="0" w:space="0" w:color="auto"/>
            <w:bottom w:val="none" w:sz="0" w:space="0" w:color="auto"/>
            <w:right w:val="none" w:sz="0" w:space="0" w:color="auto"/>
          </w:divBdr>
        </w:div>
        <w:div w:id="2075466355">
          <w:marLeft w:val="0"/>
          <w:marRight w:val="0"/>
          <w:marTop w:val="0"/>
          <w:marBottom w:val="0"/>
          <w:divBdr>
            <w:top w:val="none" w:sz="0" w:space="0" w:color="auto"/>
            <w:left w:val="none" w:sz="0" w:space="0" w:color="auto"/>
            <w:bottom w:val="none" w:sz="0" w:space="0" w:color="auto"/>
            <w:right w:val="none" w:sz="0" w:space="0" w:color="auto"/>
          </w:divBdr>
        </w:div>
        <w:div w:id="915625992">
          <w:marLeft w:val="0"/>
          <w:marRight w:val="0"/>
          <w:marTop w:val="0"/>
          <w:marBottom w:val="0"/>
          <w:divBdr>
            <w:top w:val="none" w:sz="0" w:space="0" w:color="auto"/>
            <w:left w:val="none" w:sz="0" w:space="0" w:color="auto"/>
            <w:bottom w:val="none" w:sz="0" w:space="0" w:color="auto"/>
            <w:right w:val="none" w:sz="0" w:space="0" w:color="auto"/>
          </w:divBdr>
        </w:div>
        <w:div w:id="1577863353">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aubensstimme.de/doku.php?id=autoren:d:draconites:baalspfaffen" TargetMode="External"/><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glaubensstimme.de/doku.php?id=autoren:d:draconites:funffzehenhundert" TargetMode="External"/><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settings" Target="settings.xml"/><Relationship Id="rId16" Type="http://schemas.openxmlformats.org/officeDocument/2006/relationships/hyperlink" Target="https://www.saintpierrelejeune.org/" TargetMode="External"/><Relationship Id="rId1" Type="http://schemas.openxmlformats.org/officeDocument/2006/relationships/styles" Target="styles.xml"/><Relationship Id="rId6" Type="http://schemas.openxmlformats.org/officeDocument/2006/relationships/hyperlink" Target="https://glaubensstimme.de/doku.php?id=autoren:d:draconites:basiliskeneierbrueter" TargetMode="External"/><Relationship Id="rId11" Type="http://schemas.openxmlformats.org/officeDocument/2006/relationships/hyperlink" Target="https://briefe.glaubensstimme.de/" TargetMode="External"/><Relationship Id="rId5" Type="http://schemas.openxmlformats.org/officeDocument/2006/relationships/image" Target="media/image2.jpg"/><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image" Target="media/image1.jpg"/><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21</Pages>
  <Words>9297</Words>
  <Characters>58578</Characters>
  <Application>Microsoft Office Word</Application>
  <DocSecurity>0</DocSecurity>
  <Lines>488</Lines>
  <Paragraphs>135</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67740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Von dem Adonai der unser Gerechtickeit ist</dc:title>
  <dc:subject/>
  <dc:creator>Draconites, Johannes</dc:creator>
  <cp:keywords/>
  <dc:description/>
  <cp:lastModifiedBy>webmaster@glaubensstimme.de</cp:lastModifiedBy>
  <cp:revision>5</cp:revision>
  <dcterms:created xsi:type="dcterms:W3CDTF">2021-11-21T15:29:00Z</dcterms:created>
  <dcterms:modified xsi:type="dcterms:W3CDTF">2021-11-21T19:19:00Z</dcterms:modified>
  <dc:language>de</dc:language>
</cp:coreProperties>
</file>